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836C92" w14:textId="4A073B71" w:rsidR="007166CE" w:rsidRDefault="000866F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2804262" wp14:editId="1FFFBA1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9E8EA97" w14:textId="77777777" w:rsidR="007166CE" w:rsidRDefault="007166CE" w:rsidP="007166CE">
      <w:pPr>
        <w:pStyle w:val="berschrift1"/>
      </w:pPr>
      <w:r>
        <w:br w:type="page"/>
      </w:r>
      <w:r>
        <w:lastRenderedPageBreak/>
        <w:t>Vorwort</w:t>
      </w:r>
    </w:p>
    <w:p w14:paraId="077C7CA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DC5AA77" w14:textId="77777777" w:rsidR="007E1779" w:rsidRDefault="008D7463" w:rsidP="007166CE">
      <w:r>
        <w:t xml:space="preserve">Dieses Jahr hat uns allen eine Menge abverlangt – doch Gott hat uns hindurchgetragen. </w:t>
      </w:r>
    </w:p>
    <w:p w14:paraId="332974B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8706ADF" w14:textId="77777777" w:rsidR="007E1779" w:rsidRDefault="007E1779" w:rsidP="007166CE">
      <w:r>
        <w:t>Vielleicht hat aber auch der eine oder die andere Lust, mitzumachen und neue Bücher zu erstellen – sprecht mich einfach an.</w:t>
      </w:r>
    </w:p>
    <w:p w14:paraId="6BC0E2A6" w14:textId="77777777" w:rsidR="007166CE" w:rsidRDefault="007166CE" w:rsidP="007166CE">
      <w:r>
        <w:t>Euch allen wünsche ich Gottes reichen Segen und dass Ihr für Euch interessante Texte hier findet. Für Anregungen bin ich immer dankbar.</w:t>
      </w:r>
    </w:p>
    <w:p w14:paraId="61C3DAE3" w14:textId="77777777" w:rsidR="007166CE" w:rsidRDefault="007166CE" w:rsidP="007166CE">
      <w:r>
        <w:t>Gruß &amp; Segen,</w:t>
      </w:r>
    </w:p>
    <w:p w14:paraId="31B1158D" w14:textId="77777777" w:rsidR="007166CE" w:rsidRDefault="007166CE" w:rsidP="007166CE">
      <w:r>
        <w:t>Andreas</w:t>
      </w:r>
    </w:p>
    <w:p w14:paraId="719488F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B183836" w14:textId="77777777" w:rsidR="006F0D15" w:rsidRDefault="006F0D15" w:rsidP="006F0D15">
      <w:pPr>
        <w:pStyle w:val="berschrift1"/>
        <w:rPr>
          <w:sz w:val="48"/>
        </w:rPr>
      </w:pPr>
      <w:r>
        <w:t xml:space="preserve">Sam, Conrad - Ein predig </w:t>
      </w:r>
      <w:proofErr w:type="spellStart"/>
      <w:r>
        <w:t>usz</w:t>
      </w:r>
      <w:proofErr w:type="spellEnd"/>
      <w:r>
        <w:t xml:space="preserve"> dem </w:t>
      </w:r>
      <w:proofErr w:type="spellStart"/>
      <w:r>
        <w:t>Euangelion</w:t>
      </w:r>
      <w:proofErr w:type="spellEnd"/>
      <w:r>
        <w:t xml:space="preserve"> </w:t>
      </w:r>
      <w:proofErr w:type="spellStart"/>
      <w:r>
        <w:t>Matthei</w:t>
      </w:r>
      <w:proofErr w:type="spellEnd"/>
      <w:r>
        <w:t xml:space="preserve"> am </w:t>
      </w:r>
      <w:proofErr w:type="spellStart"/>
      <w:r>
        <w:t>viij</w:t>
      </w:r>
      <w:proofErr w:type="spellEnd"/>
      <w:r>
        <w:t>.</w:t>
      </w:r>
    </w:p>
    <w:p w14:paraId="7B314F5F" w14:textId="77777777" w:rsidR="006F0D15" w:rsidRDefault="006F0D15" w:rsidP="006F0D15">
      <w:pPr>
        <w:pStyle w:val="StandardWeb"/>
      </w:pPr>
      <w:r>
        <w:rPr>
          <w:rStyle w:val="Fett"/>
          <w:rFonts w:eastAsiaTheme="majorEastAsia"/>
        </w:rPr>
        <w:t xml:space="preserve">durch den </w:t>
      </w:r>
      <w:proofErr w:type="spellStart"/>
      <w:r>
        <w:rPr>
          <w:rStyle w:val="Fett"/>
          <w:rFonts w:eastAsiaTheme="majorEastAsia"/>
        </w:rPr>
        <w:t>Predicanten</w:t>
      </w:r>
      <w:proofErr w:type="spellEnd"/>
      <w:r>
        <w:rPr>
          <w:rStyle w:val="Fett"/>
          <w:rFonts w:eastAsiaTheme="majorEastAsia"/>
        </w:rPr>
        <w:t xml:space="preserve"> von </w:t>
      </w:r>
      <w:proofErr w:type="spellStart"/>
      <w:r>
        <w:rPr>
          <w:rStyle w:val="Fett"/>
          <w:rFonts w:eastAsiaTheme="majorEastAsia"/>
        </w:rPr>
        <w:t>Vlm</w:t>
      </w:r>
      <w:proofErr w:type="spellEnd"/>
      <w:r>
        <w:rPr>
          <w:rStyle w:val="Fett"/>
          <w:rFonts w:eastAsiaTheme="majorEastAsia"/>
        </w:rPr>
        <w:t xml:space="preserve">/ zu Bern geprediget </w:t>
      </w:r>
      <w:proofErr w:type="spellStart"/>
      <w:r>
        <w:rPr>
          <w:rStyle w:val="Fett"/>
          <w:rFonts w:eastAsiaTheme="majorEastAsia"/>
        </w:rPr>
        <w:t>vff</w:t>
      </w:r>
      <w:proofErr w:type="spellEnd"/>
      <w:r>
        <w:rPr>
          <w:rStyle w:val="Fett"/>
          <w:rFonts w:eastAsiaTheme="majorEastAsia"/>
        </w:rPr>
        <w:t xml:space="preserve"> Sontag nach </w:t>
      </w:r>
      <w:proofErr w:type="spellStart"/>
      <w:r>
        <w:rPr>
          <w:rStyle w:val="Fett"/>
          <w:rFonts w:eastAsiaTheme="majorEastAsia"/>
        </w:rPr>
        <w:t>Sant</w:t>
      </w:r>
      <w:proofErr w:type="spellEnd"/>
      <w:r>
        <w:rPr>
          <w:rStyle w:val="Fett"/>
          <w:rFonts w:eastAsiaTheme="majorEastAsia"/>
        </w:rPr>
        <w:t xml:space="preserve"> Pauls </w:t>
      </w:r>
      <w:proofErr w:type="spellStart"/>
      <w:r>
        <w:rPr>
          <w:rStyle w:val="Fett"/>
          <w:rFonts w:eastAsiaTheme="majorEastAsia"/>
        </w:rPr>
        <w:t>bekerung</w:t>
      </w:r>
      <w:proofErr w:type="spellEnd"/>
      <w:r>
        <w:rPr>
          <w:rStyle w:val="Fett"/>
          <w:rFonts w:eastAsiaTheme="majorEastAsia"/>
        </w:rPr>
        <w:t>.</w:t>
      </w:r>
      <w:r>
        <w:t xml:space="preserve"> </w:t>
      </w:r>
    </w:p>
    <w:p w14:paraId="2DBEF4F6" w14:textId="77777777" w:rsidR="006F0D15" w:rsidRDefault="006F0D15" w:rsidP="006F0D15">
      <w:pPr>
        <w:pStyle w:val="StandardWeb"/>
      </w:pPr>
      <w:r>
        <w:rPr>
          <w:rStyle w:val="Fett"/>
          <w:rFonts w:eastAsiaTheme="majorEastAsia"/>
        </w:rPr>
        <w:t xml:space="preserve">DO er vom </w:t>
      </w:r>
      <w:proofErr w:type="spellStart"/>
      <w:r>
        <w:rPr>
          <w:rStyle w:val="Fett"/>
          <w:rFonts w:eastAsiaTheme="majorEastAsia"/>
        </w:rPr>
        <w:t>berg</w:t>
      </w:r>
      <w:proofErr w:type="spellEnd"/>
      <w:r>
        <w:rPr>
          <w:rStyle w:val="Fett"/>
          <w:rFonts w:eastAsiaTheme="majorEastAsia"/>
        </w:rPr>
        <w:t xml:space="preserve"> herab </w:t>
      </w:r>
      <w:proofErr w:type="spellStart"/>
      <w:r>
        <w:rPr>
          <w:rStyle w:val="Fett"/>
          <w:rFonts w:eastAsiaTheme="majorEastAsia"/>
        </w:rPr>
        <w:t>gieng</w:t>
      </w:r>
      <w:proofErr w:type="spellEnd"/>
      <w:r>
        <w:rPr>
          <w:rStyle w:val="Fett"/>
          <w:rFonts w:eastAsiaTheme="majorEastAsia"/>
        </w:rPr>
        <w:t xml:space="preserve">/ </w:t>
      </w:r>
      <w:proofErr w:type="spellStart"/>
      <w:r>
        <w:rPr>
          <w:rStyle w:val="Fett"/>
          <w:rFonts w:eastAsiaTheme="majorEastAsia"/>
        </w:rPr>
        <w:t>volget</w:t>
      </w:r>
      <w:proofErr w:type="spellEnd"/>
      <w:r>
        <w:rPr>
          <w:rStyle w:val="Fett"/>
          <w:rFonts w:eastAsiaTheme="majorEastAsia"/>
        </w:rPr>
        <w:t xml:space="preserve"> </w:t>
      </w:r>
      <w:proofErr w:type="spellStart"/>
      <w:r>
        <w:rPr>
          <w:rStyle w:val="Fett"/>
          <w:rFonts w:eastAsiaTheme="majorEastAsia"/>
        </w:rPr>
        <w:t>jm</w:t>
      </w:r>
      <w:proofErr w:type="spellEnd"/>
      <w:r>
        <w:rPr>
          <w:rStyle w:val="Fett"/>
          <w:rFonts w:eastAsiaTheme="majorEastAsia"/>
        </w:rPr>
        <w:t>. rc</w:t>
      </w:r>
      <w:r>
        <w:t xml:space="preserve"> </w:t>
      </w:r>
    </w:p>
    <w:p w14:paraId="11C8482D" w14:textId="77777777" w:rsidR="006F0D15" w:rsidRDefault="006F0D15" w:rsidP="006F0D15">
      <w:pPr>
        <w:pStyle w:val="StandardWeb"/>
      </w:pPr>
      <w:r>
        <w:t xml:space="preserve">Da </w:t>
      </w:r>
      <w:proofErr w:type="spellStart"/>
      <w:r>
        <w:t>sehennd</w:t>
      </w:r>
      <w:proofErr w:type="spellEnd"/>
      <w:r>
        <w:t xml:space="preserve"> wir/ das es ist wie Gott durch </w:t>
      </w:r>
      <w:proofErr w:type="spellStart"/>
      <w:r>
        <w:t>Esayam</w:t>
      </w:r>
      <w:proofErr w:type="spellEnd"/>
      <w:r>
        <w:t xml:space="preserve"> </w:t>
      </w:r>
      <w:proofErr w:type="spellStart"/>
      <w:r>
        <w:t>gewyßsagt</w:t>
      </w:r>
      <w:proofErr w:type="spellEnd"/>
      <w:r>
        <w:t xml:space="preserve"> hat/ so er spricht/ Min </w:t>
      </w:r>
      <w:proofErr w:type="spellStart"/>
      <w:r>
        <w:t>wort</w:t>
      </w:r>
      <w:proofErr w:type="spellEnd"/>
      <w:r>
        <w:t xml:space="preserve"> </w:t>
      </w:r>
      <w:proofErr w:type="spellStart"/>
      <w:r>
        <w:t>wirt</w:t>
      </w:r>
      <w:proofErr w:type="spellEnd"/>
      <w:r>
        <w:t xml:space="preserve"> </w:t>
      </w:r>
      <w:proofErr w:type="spellStart"/>
      <w:r>
        <w:t>nit</w:t>
      </w:r>
      <w:proofErr w:type="spellEnd"/>
      <w:r>
        <w:t xml:space="preserve"> </w:t>
      </w:r>
      <w:proofErr w:type="spellStart"/>
      <w:r>
        <w:t>lär</w:t>
      </w:r>
      <w:proofErr w:type="spellEnd"/>
      <w:r>
        <w:t xml:space="preserve"> </w:t>
      </w:r>
      <w:proofErr w:type="spellStart"/>
      <w:r>
        <w:t>widerkeren</w:t>
      </w:r>
      <w:proofErr w:type="spellEnd"/>
      <w:r>
        <w:t xml:space="preserve">/ sonder </w:t>
      </w:r>
      <w:proofErr w:type="spellStart"/>
      <w:r>
        <w:t>wirt</w:t>
      </w:r>
      <w:proofErr w:type="spellEnd"/>
      <w:r>
        <w:t xml:space="preserve"> alles das </w:t>
      </w:r>
      <w:proofErr w:type="spellStart"/>
      <w:r>
        <w:t>vßrichten</w:t>
      </w:r>
      <w:proofErr w:type="spellEnd"/>
      <w:r>
        <w:t xml:space="preserve">/ dazu ichs geschickt hab. rc. Christus hat </w:t>
      </w:r>
      <w:proofErr w:type="spellStart"/>
      <w:r>
        <w:t>dz</w:t>
      </w:r>
      <w:proofErr w:type="spellEnd"/>
      <w:r>
        <w:t xml:space="preserve"> </w:t>
      </w:r>
      <w:proofErr w:type="spellStart"/>
      <w:r>
        <w:t>götlich</w:t>
      </w:r>
      <w:proofErr w:type="spellEnd"/>
      <w:r>
        <w:t xml:space="preserve"> </w:t>
      </w:r>
      <w:proofErr w:type="spellStart"/>
      <w:r>
        <w:t>wort</w:t>
      </w:r>
      <w:proofErr w:type="spellEnd"/>
      <w:r>
        <w:t xml:space="preserve"> </w:t>
      </w:r>
      <w:proofErr w:type="spellStart"/>
      <w:r>
        <w:t>vff</w:t>
      </w:r>
      <w:proofErr w:type="spellEnd"/>
      <w:r>
        <w:t xml:space="preserve"> dem </w:t>
      </w:r>
      <w:proofErr w:type="spellStart"/>
      <w:r>
        <w:t>berg</w:t>
      </w:r>
      <w:proofErr w:type="spellEnd"/>
      <w:r>
        <w:t xml:space="preserve"> geprediget/ </w:t>
      </w:r>
      <w:proofErr w:type="spellStart"/>
      <w:r>
        <w:t>vnd</w:t>
      </w:r>
      <w:proofErr w:type="spellEnd"/>
      <w:r>
        <w:t xml:space="preserve"> </w:t>
      </w:r>
      <w:proofErr w:type="spellStart"/>
      <w:r>
        <w:t>nit</w:t>
      </w:r>
      <w:proofErr w:type="spellEnd"/>
      <w:r>
        <w:t xml:space="preserve"> vergeblich/ er hat </w:t>
      </w:r>
      <w:proofErr w:type="spellStart"/>
      <w:r>
        <w:t>vil</w:t>
      </w:r>
      <w:proofErr w:type="spellEnd"/>
      <w:r>
        <w:t xml:space="preserve"> </w:t>
      </w:r>
      <w:proofErr w:type="spellStart"/>
      <w:r>
        <w:t>frucht</w:t>
      </w:r>
      <w:proofErr w:type="spellEnd"/>
      <w:r>
        <w:t xml:space="preserve"> bracht/ nemlich das </w:t>
      </w:r>
      <w:proofErr w:type="spellStart"/>
      <w:r>
        <w:t>jm</w:t>
      </w:r>
      <w:proofErr w:type="spellEnd"/>
      <w:r>
        <w:t xml:space="preserve"> </w:t>
      </w:r>
      <w:proofErr w:type="spellStart"/>
      <w:r>
        <w:t>vil</w:t>
      </w:r>
      <w:proofErr w:type="spellEnd"/>
      <w:r>
        <w:t xml:space="preserve"> </w:t>
      </w:r>
      <w:proofErr w:type="spellStart"/>
      <w:r>
        <w:t>volck</w:t>
      </w:r>
      <w:proofErr w:type="spellEnd"/>
      <w:r>
        <w:t xml:space="preserve"> </w:t>
      </w:r>
      <w:proofErr w:type="spellStart"/>
      <w:r>
        <w:t>nachuolget</w:t>
      </w:r>
      <w:proofErr w:type="spellEnd"/>
      <w:r>
        <w:t xml:space="preserve">. Wie der </w:t>
      </w:r>
      <w:proofErr w:type="spellStart"/>
      <w:r>
        <w:t>Euangelist</w:t>
      </w:r>
      <w:proofErr w:type="spellEnd"/>
      <w:r>
        <w:t xml:space="preserve"> sagt: Wo es noch mit ernst </w:t>
      </w:r>
      <w:proofErr w:type="spellStart"/>
      <w:r>
        <w:t>reyn</w:t>
      </w:r>
      <w:proofErr w:type="spellEnd"/>
      <w:r>
        <w:t xml:space="preserve"> </w:t>
      </w:r>
      <w:proofErr w:type="spellStart"/>
      <w:r>
        <w:t>vnd</w:t>
      </w:r>
      <w:proofErr w:type="spellEnd"/>
      <w:r>
        <w:t xml:space="preserve"> </w:t>
      </w:r>
      <w:proofErr w:type="spellStart"/>
      <w:r>
        <w:t>luter</w:t>
      </w:r>
      <w:proofErr w:type="spellEnd"/>
      <w:r>
        <w:t xml:space="preserve"> geprediget wird/ da </w:t>
      </w:r>
      <w:proofErr w:type="spellStart"/>
      <w:r>
        <w:t>louffend</w:t>
      </w:r>
      <w:proofErr w:type="spellEnd"/>
      <w:r>
        <w:t xml:space="preserve"> </w:t>
      </w:r>
      <w:proofErr w:type="spellStart"/>
      <w:r>
        <w:t>jm</w:t>
      </w:r>
      <w:proofErr w:type="spellEnd"/>
      <w:r>
        <w:t xml:space="preserve"> </w:t>
      </w:r>
      <w:proofErr w:type="spellStart"/>
      <w:r>
        <w:t>gewüßlich</w:t>
      </w:r>
      <w:proofErr w:type="spellEnd"/>
      <w:r>
        <w:t xml:space="preserve"> die </w:t>
      </w:r>
      <w:proofErr w:type="spellStart"/>
      <w:r>
        <w:t>vßerwelten</w:t>
      </w:r>
      <w:proofErr w:type="spellEnd"/>
      <w:r>
        <w:t xml:space="preserve"> zu/ </w:t>
      </w:r>
      <w:proofErr w:type="spellStart"/>
      <w:r>
        <w:t>vnd</w:t>
      </w:r>
      <w:proofErr w:type="spellEnd"/>
      <w:r>
        <w:t xml:space="preserve"> </w:t>
      </w:r>
      <w:proofErr w:type="spellStart"/>
      <w:r>
        <w:t>volgend</w:t>
      </w:r>
      <w:proofErr w:type="spellEnd"/>
      <w:r>
        <w:t xml:space="preserve"> </w:t>
      </w:r>
      <w:proofErr w:type="spellStart"/>
      <w:r>
        <w:t>jm</w:t>
      </w:r>
      <w:proofErr w:type="spellEnd"/>
      <w:r>
        <w:t xml:space="preserve"> nach: wo es aber on ernst/ </w:t>
      </w:r>
      <w:proofErr w:type="spellStart"/>
      <w:r>
        <w:t>valschlich</w:t>
      </w:r>
      <w:proofErr w:type="spellEnd"/>
      <w:r>
        <w:t xml:space="preserve"> </w:t>
      </w:r>
      <w:proofErr w:type="spellStart"/>
      <w:r>
        <w:t>vnnd</w:t>
      </w:r>
      <w:proofErr w:type="spellEnd"/>
      <w:r>
        <w:t xml:space="preserve"> mit </w:t>
      </w:r>
      <w:proofErr w:type="spellStart"/>
      <w:r>
        <w:t>menschen</w:t>
      </w:r>
      <w:proofErr w:type="spellEnd"/>
      <w:r>
        <w:t xml:space="preserve"> </w:t>
      </w:r>
      <w:proofErr w:type="spellStart"/>
      <w:r>
        <w:t>leren</w:t>
      </w:r>
      <w:proofErr w:type="spellEnd"/>
      <w:r>
        <w:t xml:space="preserve"> vermischt/ geprediget </w:t>
      </w:r>
      <w:proofErr w:type="spellStart"/>
      <w:r>
        <w:t>wirt</w:t>
      </w:r>
      <w:proofErr w:type="spellEnd"/>
      <w:r>
        <w:t xml:space="preserve">/ da </w:t>
      </w:r>
      <w:proofErr w:type="spellStart"/>
      <w:r>
        <w:t>richt</w:t>
      </w:r>
      <w:proofErr w:type="spellEnd"/>
      <w:r>
        <w:t xml:space="preserve"> man </w:t>
      </w:r>
      <w:proofErr w:type="spellStart"/>
      <w:r>
        <w:t>nüt</w:t>
      </w:r>
      <w:proofErr w:type="spellEnd"/>
      <w:r>
        <w:t xml:space="preserve"> </w:t>
      </w:r>
      <w:proofErr w:type="spellStart"/>
      <w:r>
        <w:t>vß</w:t>
      </w:r>
      <w:proofErr w:type="spellEnd"/>
      <w:r>
        <w:t xml:space="preserve">: dann die schaff Christi hörend deren </w:t>
      </w:r>
      <w:proofErr w:type="spellStart"/>
      <w:r>
        <w:t>stimm</w:t>
      </w:r>
      <w:proofErr w:type="spellEnd"/>
      <w:r>
        <w:t xml:space="preserve"> </w:t>
      </w:r>
      <w:proofErr w:type="spellStart"/>
      <w:r>
        <w:t>nit</w:t>
      </w:r>
      <w:proofErr w:type="spellEnd"/>
      <w:r>
        <w:t xml:space="preserve">/ </w:t>
      </w:r>
      <w:proofErr w:type="spellStart"/>
      <w:r>
        <w:t>volgend</w:t>
      </w:r>
      <w:proofErr w:type="spellEnd"/>
      <w:r>
        <w:t xml:space="preserve"> </w:t>
      </w:r>
      <w:proofErr w:type="spellStart"/>
      <w:r>
        <w:t>jnen</w:t>
      </w:r>
      <w:proofErr w:type="spellEnd"/>
      <w:r>
        <w:t xml:space="preserve"> </w:t>
      </w:r>
      <w:proofErr w:type="spellStart"/>
      <w:r>
        <w:t>ouch</w:t>
      </w:r>
      <w:proofErr w:type="spellEnd"/>
      <w:r>
        <w:t xml:space="preserve"> </w:t>
      </w:r>
      <w:proofErr w:type="spellStart"/>
      <w:r>
        <w:t>nit</w:t>
      </w:r>
      <w:proofErr w:type="spellEnd"/>
      <w:r>
        <w:t xml:space="preserve"> nach: derhalben von </w:t>
      </w:r>
      <w:proofErr w:type="spellStart"/>
      <w:r>
        <w:t>nöten</w:t>
      </w:r>
      <w:proofErr w:type="spellEnd"/>
      <w:r>
        <w:t xml:space="preserve"> ist/ das ein </w:t>
      </w:r>
      <w:proofErr w:type="spellStart"/>
      <w:r>
        <w:t>Christenliche</w:t>
      </w:r>
      <w:proofErr w:type="spellEnd"/>
      <w:r>
        <w:t xml:space="preserve"> </w:t>
      </w:r>
      <w:proofErr w:type="spellStart"/>
      <w:r>
        <w:t>Oberkeyt</w:t>
      </w:r>
      <w:proofErr w:type="spellEnd"/>
      <w:r>
        <w:t xml:space="preserve"> ein </w:t>
      </w:r>
      <w:proofErr w:type="spellStart"/>
      <w:r>
        <w:t>flyssig</w:t>
      </w:r>
      <w:proofErr w:type="spellEnd"/>
      <w:r>
        <w:t xml:space="preserve"> </w:t>
      </w:r>
      <w:proofErr w:type="spellStart"/>
      <w:r>
        <w:t>vffsehen</w:t>
      </w:r>
      <w:proofErr w:type="spellEnd"/>
      <w:r>
        <w:t xml:space="preserve"> hab/ wie das göttlich </w:t>
      </w:r>
      <w:proofErr w:type="spellStart"/>
      <w:r>
        <w:t>wort</w:t>
      </w:r>
      <w:proofErr w:type="spellEnd"/>
      <w:r>
        <w:t xml:space="preserve"> </w:t>
      </w:r>
      <w:proofErr w:type="spellStart"/>
      <w:r>
        <w:t>jren</w:t>
      </w:r>
      <w:proofErr w:type="spellEnd"/>
      <w:r>
        <w:t xml:space="preserve"> </w:t>
      </w:r>
      <w:proofErr w:type="spellStart"/>
      <w:r>
        <w:t>vnderthonen</w:t>
      </w:r>
      <w:proofErr w:type="spellEnd"/>
      <w:r>
        <w:t xml:space="preserve"> fürgetragen werde/ </w:t>
      </w:r>
      <w:proofErr w:type="spellStart"/>
      <w:r>
        <w:t>nitt</w:t>
      </w:r>
      <w:proofErr w:type="spellEnd"/>
      <w:r>
        <w:t xml:space="preserve"> allein in der statt Bern/ sondern </w:t>
      </w:r>
      <w:proofErr w:type="spellStart"/>
      <w:r>
        <w:t>ouch</w:t>
      </w:r>
      <w:proofErr w:type="spellEnd"/>
      <w:r>
        <w:t xml:space="preserve"> </w:t>
      </w:r>
      <w:proofErr w:type="spellStart"/>
      <w:r>
        <w:t>vff</w:t>
      </w:r>
      <w:proofErr w:type="spellEnd"/>
      <w:r>
        <w:t xml:space="preserve"> dem </w:t>
      </w:r>
      <w:proofErr w:type="spellStart"/>
      <w:r>
        <w:t>land</w:t>
      </w:r>
      <w:proofErr w:type="spellEnd"/>
      <w:r>
        <w:t xml:space="preserve">/ das dem armen </w:t>
      </w:r>
      <w:proofErr w:type="spellStart"/>
      <w:r>
        <w:t>volck</w:t>
      </w:r>
      <w:proofErr w:type="spellEnd"/>
      <w:r>
        <w:t xml:space="preserve"> der </w:t>
      </w:r>
      <w:proofErr w:type="spellStart"/>
      <w:r>
        <w:t>reyn</w:t>
      </w:r>
      <w:proofErr w:type="spellEnd"/>
      <w:r>
        <w:t xml:space="preserve"> kern des </w:t>
      </w:r>
      <w:proofErr w:type="spellStart"/>
      <w:r>
        <w:t>götlichen</w:t>
      </w:r>
      <w:proofErr w:type="spellEnd"/>
      <w:r>
        <w:t xml:space="preserve"> </w:t>
      </w:r>
      <w:proofErr w:type="spellStart"/>
      <w:r>
        <w:t>worts</w:t>
      </w:r>
      <w:proofErr w:type="spellEnd"/>
      <w:r>
        <w:t xml:space="preserve">/ </w:t>
      </w:r>
      <w:proofErr w:type="spellStart"/>
      <w:r>
        <w:t>vnd</w:t>
      </w:r>
      <w:proofErr w:type="spellEnd"/>
      <w:r>
        <w:t xml:space="preserve"> </w:t>
      </w:r>
      <w:proofErr w:type="spellStart"/>
      <w:r>
        <w:t>nit</w:t>
      </w:r>
      <w:proofErr w:type="spellEnd"/>
      <w:r>
        <w:t xml:space="preserve"> die </w:t>
      </w:r>
      <w:proofErr w:type="spellStart"/>
      <w:r>
        <w:t>sprüwer</w:t>
      </w:r>
      <w:proofErr w:type="spellEnd"/>
      <w:r>
        <w:t xml:space="preserve"> der </w:t>
      </w:r>
      <w:proofErr w:type="spellStart"/>
      <w:r>
        <w:t>menschen</w:t>
      </w:r>
      <w:proofErr w:type="spellEnd"/>
      <w:r>
        <w:t xml:space="preserve"> </w:t>
      </w:r>
      <w:proofErr w:type="spellStart"/>
      <w:r>
        <w:t>leren</w:t>
      </w:r>
      <w:proofErr w:type="spellEnd"/>
      <w:r>
        <w:t xml:space="preserve">/ </w:t>
      </w:r>
      <w:proofErr w:type="spellStart"/>
      <w:r>
        <w:t>fürgehalten</w:t>
      </w:r>
      <w:proofErr w:type="spellEnd"/>
      <w:r>
        <w:t xml:space="preserve"> werde/ </w:t>
      </w:r>
      <w:proofErr w:type="spellStart"/>
      <w:r>
        <w:t>sust</w:t>
      </w:r>
      <w:proofErr w:type="spellEnd"/>
      <w:r>
        <w:t xml:space="preserve"> </w:t>
      </w:r>
      <w:proofErr w:type="spellStart"/>
      <w:r>
        <w:t>geschäch</w:t>
      </w:r>
      <w:proofErr w:type="spellEnd"/>
      <w:r>
        <w:t xml:space="preserve"> den armen </w:t>
      </w:r>
      <w:proofErr w:type="spellStart"/>
      <w:r>
        <w:t>lüten</w:t>
      </w:r>
      <w:proofErr w:type="spellEnd"/>
      <w:r>
        <w:t xml:space="preserve">/ wie den </w:t>
      </w:r>
      <w:proofErr w:type="spellStart"/>
      <w:r>
        <w:t>ackerpfärden</w:t>
      </w:r>
      <w:proofErr w:type="spellEnd"/>
      <w:r>
        <w:t xml:space="preserve">/ die </w:t>
      </w:r>
      <w:proofErr w:type="spellStart"/>
      <w:r>
        <w:t>buwend</w:t>
      </w:r>
      <w:proofErr w:type="spellEnd"/>
      <w:r>
        <w:t xml:space="preserve"> den </w:t>
      </w:r>
      <w:proofErr w:type="spellStart"/>
      <w:r>
        <w:t>habern</w:t>
      </w:r>
      <w:proofErr w:type="spellEnd"/>
      <w:r>
        <w:t xml:space="preserve">/ </w:t>
      </w:r>
      <w:proofErr w:type="spellStart"/>
      <w:r>
        <w:t>vnd</w:t>
      </w:r>
      <w:proofErr w:type="spellEnd"/>
      <w:r>
        <w:t xml:space="preserve"> essend </w:t>
      </w:r>
      <w:proofErr w:type="spellStart"/>
      <w:r>
        <w:t>sy</w:t>
      </w:r>
      <w:proofErr w:type="spellEnd"/>
      <w:r>
        <w:t xml:space="preserve"> aber </w:t>
      </w:r>
      <w:proofErr w:type="spellStart"/>
      <w:r>
        <w:t>nit</w:t>
      </w:r>
      <w:proofErr w:type="spellEnd"/>
      <w:r>
        <w:t xml:space="preserve">. rc. </w:t>
      </w:r>
    </w:p>
    <w:p w14:paraId="4B85B2C6" w14:textId="77777777" w:rsidR="006F0D15" w:rsidRDefault="006F0D15" w:rsidP="006F0D15">
      <w:pPr>
        <w:pStyle w:val="StandardWeb"/>
      </w:pP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sihe</w:t>
      </w:r>
      <w:proofErr w:type="spellEnd"/>
      <w:r>
        <w:rPr>
          <w:rStyle w:val="Fett"/>
          <w:rFonts w:eastAsiaTheme="majorEastAsia"/>
        </w:rPr>
        <w:t xml:space="preserve">/ ein </w:t>
      </w:r>
      <w:proofErr w:type="spellStart"/>
      <w:r>
        <w:rPr>
          <w:rStyle w:val="Fett"/>
          <w:rFonts w:eastAsiaTheme="majorEastAsia"/>
        </w:rPr>
        <w:t>vßsetziger</w:t>
      </w:r>
      <w:proofErr w:type="spellEnd"/>
      <w:r>
        <w:rPr>
          <w:rStyle w:val="Fett"/>
          <w:rFonts w:eastAsiaTheme="majorEastAsia"/>
        </w:rPr>
        <w:t xml:space="preserve"> kam/ </w:t>
      </w:r>
      <w:proofErr w:type="spellStart"/>
      <w:r>
        <w:rPr>
          <w:rStyle w:val="Fett"/>
          <w:rFonts w:eastAsiaTheme="majorEastAsia"/>
        </w:rPr>
        <w:t>vnnd</w:t>
      </w:r>
      <w:proofErr w:type="spellEnd"/>
      <w:r>
        <w:rPr>
          <w:rStyle w:val="Fett"/>
          <w:rFonts w:eastAsiaTheme="majorEastAsia"/>
        </w:rPr>
        <w:t xml:space="preserve"> </w:t>
      </w:r>
      <w:proofErr w:type="spellStart"/>
      <w:r>
        <w:rPr>
          <w:rStyle w:val="Fett"/>
          <w:rFonts w:eastAsiaTheme="majorEastAsia"/>
        </w:rPr>
        <w:t>bättet</w:t>
      </w:r>
      <w:proofErr w:type="spellEnd"/>
      <w:r>
        <w:rPr>
          <w:rStyle w:val="Fett"/>
          <w:rFonts w:eastAsiaTheme="majorEastAsia"/>
        </w:rPr>
        <w:t xml:space="preserve"> </w:t>
      </w:r>
      <w:proofErr w:type="spellStart"/>
      <w:r>
        <w:rPr>
          <w:rStyle w:val="Fett"/>
          <w:rFonts w:eastAsiaTheme="majorEastAsia"/>
        </w:rPr>
        <w:t>jn</w:t>
      </w:r>
      <w:proofErr w:type="spellEnd"/>
      <w:r>
        <w:rPr>
          <w:rStyle w:val="Fett"/>
          <w:rFonts w:eastAsiaTheme="majorEastAsia"/>
        </w:rPr>
        <w:t xml:space="preserve"> an. rc.</w:t>
      </w:r>
      <w:r>
        <w:t xml:space="preserve"> </w:t>
      </w:r>
    </w:p>
    <w:p w14:paraId="63283A42" w14:textId="77777777" w:rsidR="006F0D15" w:rsidRDefault="006F0D15" w:rsidP="006F0D15">
      <w:pPr>
        <w:pStyle w:val="StandardWeb"/>
      </w:pPr>
      <w:r>
        <w:t xml:space="preserve">Lucas v. </w:t>
      </w:r>
      <w:proofErr w:type="spellStart"/>
      <w:r>
        <w:t>cap</w:t>
      </w:r>
      <w:proofErr w:type="spellEnd"/>
      <w:r>
        <w:t xml:space="preserve">. spricht: Er viel </w:t>
      </w:r>
      <w:proofErr w:type="spellStart"/>
      <w:r>
        <w:t>vff</w:t>
      </w:r>
      <w:proofErr w:type="spellEnd"/>
      <w:r>
        <w:t xml:space="preserve"> sin </w:t>
      </w:r>
      <w:proofErr w:type="spellStart"/>
      <w:r>
        <w:t>angesicht</w:t>
      </w:r>
      <w:proofErr w:type="spellEnd"/>
      <w:r>
        <w:t xml:space="preserve">/ </w:t>
      </w:r>
      <w:proofErr w:type="spellStart"/>
      <w:r>
        <w:t>vnd</w:t>
      </w:r>
      <w:proofErr w:type="spellEnd"/>
      <w:r>
        <w:t xml:space="preserve"> </w:t>
      </w:r>
      <w:proofErr w:type="spellStart"/>
      <w:r>
        <w:t>bättet</w:t>
      </w:r>
      <w:proofErr w:type="spellEnd"/>
      <w:r>
        <w:t xml:space="preserve"> </w:t>
      </w:r>
      <w:proofErr w:type="spellStart"/>
      <w:r>
        <w:t>jn</w:t>
      </w:r>
      <w:proofErr w:type="spellEnd"/>
      <w:r>
        <w:t xml:space="preserve"> an/ das ist/ er </w:t>
      </w:r>
      <w:proofErr w:type="spellStart"/>
      <w:r>
        <w:t>eeret</w:t>
      </w:r>
      <w:proofErr w:type="spellEnd"/>
      <w:r>
        <w:t xml:space="preserve"> </w:t>
      </w:r>
      <w:proofErr w:type="spellStart"/>
      <w:r>
        <w:t>jn</w:t>
      </w:r>
      <w:proofErr w:type="spellEnd"/>
      <w:r>
        <w:t xml:space="preserve">/ als ein der </w:t>
      </w:r>
      <w:proofErr w:type="spellStart"/>
      <w:r>
        <w:t>jn</w:t>
      </w:r>
      <w:proofErr w:type="spellEnd"/>
      <w:r>
        <w:t xml:space="preserve"> möcht vom </w:t>
      </w:r>
      <w:proofErr w:type="spellStart"/>
      <w:r>
        <w:t>vßsatz</w:t>
      </w:r>
      <w:proofErr w:type="spellEnd"/>
      <w:r>
        <w:t xml:space="preserve"> </w:t>
      </w:r>
      <w:proofErr w:type="spellStart"/>
      <w:r>
        <w:t>reynigen</w:t>
      </w:r>
      <w:proofErr w:type="spellEnd"/>
      <w:r>
        <w:t xml:space="preserve">/ darzu hat </w:t>
      </w:r>
      <w:proofErr w:type="spellStart"/>
      <w:r>
        <w:t>jn</w:t>
      </w:r>
      <w:proofErr w:type="spellEnd"/>
      <w:r>
        <w:t xml:space="preserve"> der </w:t>
      </w:r>
      <w:proofErr w:type="spellStart"/>
      <w:r>
        <w:t>gloub</w:t>
      </w:r>
      <w:proofErr w:type="spellEnd"/>
      <w:r>
        <w:t xml:space="preserve"> </w:t>
      </w:r>
      <w:proofErr w:type="spellStart"/>
      <w:r>
        <w:t>getriben</w:t>
      </w:r>
      <w:proofErr w:type="spellEnd"/>
      <w:r>
        <w:t xml:space="preserve">/ wie dann sine eignen </w:t>
      </w:r>
      <w:proofErr w:type="spellStart"/>
      <w:r>
        <w:t>wort</w:t>
      </w:r>
      <w:proofErr w:type="spellEnd"/>
      <w:r>
        <w:t xml:space="preserve"> </w:t>
      </w:r>
      <w:proofErr w:type="spellStart"/>
      <w:r>
        <w:t>anzeygend</w:t>
      </w:r>
      <w:proofErr w:type="spellEnd"/>
      <w:r>
        <w:t xml:space="preserve">/ so er spricht: Herr so du </w:t>
      </w:r>
      <w:proofErr w:type="spellStart"/>
      <w:r>
        <w:t>wilt</w:t>
      </w:r>
      <w:proofErr w:type="spellEnd"/>
      <w:r>
        <w:t xml:space="preserve">/ </w:t>
      </w:r>
      <w:proofErr w:type="spellStart"/>
      <w:r>
        <w:t>kanstu</w:t>
      </w:r>
      <w:proofErr w:type="spellEnd"/>
      <w:r>
        <w:t xml:space="preserve"> mich </w:t>
      </w:r>
      <w:proofErr w:type="spellStart"/>
      <w:r>
        <w:t>wol</w:t>
      </w:r>
      <w:proofErr w:type="spellEnd"/>
      <w:r>
        <w:t xml:space="preserve"> </w:t>
      </w:r>
      <w:proofErr w:type="spellStart"/>
      <w:r>
        <w:t>reynigen</w:t>
      </w:r>
      <w:proofErr w:type="spellEnd"/>
      <w:r>
        <w:t xml:space="preserve">. Da </w:t>
      </w:r>
      <w:proofErr w:type="spellStart"/>
      <w:r>
        <w:t>sicht</w:t>
      </w:r>
      <w:proofErr w:type="spellEnd"/>
      <w:r>
        <w:t xml:space="preserve"> man </w:t>
      </w:r>
      <w:proofErr w:type="spellStart"/>
      <w:r>
        <w:t>dz</w:t>
      </w:r>
      <w:proofErr w:type="spellEnd"/>
      <w:r>
        <w:t xml:space="preserve"> er </w:t>
      </w:r>
      <w:proofErr w:type="spellStart"/>
      <w:r>
        <w:t>gloubt</w:t>
      </w:r>
      <w:proofErr w:type="spellEnd"/>
      <w:r>
        <w:t xml:space="preserve"> </w:t>
      </w:r>
      <w:proofErr w:type="spellStart"/>
      <w:r>
        <w:t>vnd</w:t>
      </w:r>
      <w:proofErr w:type="spellEnd"/>
      <w:r>
        <w:t xml:space="preserve"> Christo </w:t>
      </w:r>
      <w:proofErr w:type="spellStart"/>
      <w:r>
        <w:t>vertruwet</w:t>
      </w:r>
      <w:proofErr w:type="spellEnd"/>
      <w:r>
        <w:t xml:space="preserve"> hat/ er künde </w:t>
      </w:r>
      <w:proofErr w:type="spellStart"/>
      <w:r>
        <w:t>jm</w:t>
      </w:r>
      <w:proofErr w:type="spellEnd"/>
      <w:r>
        <w:t xml:space="preserve"> </w:t>
      </w:r>
      <w:proofErr w:type="spellStart"/>
      <w:r>
        <w:t>wol</w:t>
      </w:r>
      <w:proofErr w:type="spellEnd"/>
      <w:r>
        <w:t xml:space="preserve"> </w:t>
      </w:r>
      <w:proofErr w:type="spellStart"/>
      <w:r>
        <w:t>helffen</w:t>
      </w:r>
      <w:proofErr w:type="spellEnd"/>
      <w:r>
        <w:t xml:space="preserve">/ der </w:t>
      </w:r>
      <w:proofErr w:type="spellStart"/>
      <w:r>
        <w:t>gloub</w:t>
      </w:r>
      <w:proofErr w:type="spellEnd"/>
      <w:r>
        <w:t xml:space="preserve"> </w:t>
      </w:r>
      <w:proofErr w:type="spellStart"/>
      <w:r>
        <w:t>lert</w:t>
      </w:r>
      <w:proofErr w:type="spellEnd"/>
      <w:r>
        <w:t xml:space="preserve"> </w:t>
      </w:r>
      <w:proofErr w:type="spellStart"/>
      <w:r>
        <w:t>jnn</w:t>
      </w:r>
      <w:proofErr w:type="spellEnd"/>
      <w:r>
        <w:t xml:space="preserve"> </w:t>
      </w:r>
      <w:proofErr w:type="spellStart"/>
      <w:r>
        <w:t>ouch</w:t>
      </w:r>
      <w:proofErr w:type="spellEnd"/>
      <w:r>
        <w:t xml:space="preserve"> recht bitten. Paulus spricht/ Rom. 8. Wir </w:t>
      </w:r>
      <w:proofErr w:type="spellStart"/>
      <w:r>
        <w:t>wüssend</w:t>
      </w:r>
      <w:proofErr w:type="spellEnd"/>
      <w:r>
        <w:t xml:space="preserve"> </w:t>
      </w:r>
      <w:proofErr w:type="spellStart"/>
      <w:r>
        <w:t>nit</w:t>
      </w:r>
      <w:proofErr w:type="spellEnd"/>
      <w:r>
        <w:t xml:space="preserve"> was wir </w:t>
      </w:r>
      <w:proofErr w:type="spellStart"/>
      <w:r>
        <w:t>bätten</w:t>
      </w:r>
      <w:proofErr w:type="spellEnd"/>
      <w:r>
        <w:t xml:space="preserve"> </w:t>
      </w:r>
      <w:proofErr w:type="spellStart"/>
      <w:r>
        <w:t>söllend</w:t>
      </w:r>
      <w:proofErr w:type="spellEnd"/>
      <w:r>
        <w:t xml:space="preserve">/ wie sich </w:t>
      </w:r>
      <w:proofErr w:type="spellStart"/>
      <w:r>
        <w:t>gebürt</w:t>
      </w:r>
      <w:proofErr w:type="spellEnd"/>
      <w:r>
        <w:t xml:space="preserve">. rc. Ein gläubiger lernt durch den geist Gottes recht bitten/ </w:t>
      </w:r>
      <w:proofErr w:type="spellStart"/>
      <w:r>
        <w:t>vnd</w:t>
      </w:r>
      <w:proofErr w:type="spellEnd"/>
      <w:r>
        <w:t xml:space="preserve"> setzt alle ding dem willen </w:t>
      </w:r>
      <w:proofErr w:type="spellStart"/>
      <w:r>
        <w:t>gottes</w:t>
      </w:r>
      <w:proofErr w:type="spellEnd"/>
      <w:r>
        <w:t xml:space="preserve"> </w:t>
      </w:r>
      <w:proofErr w:type="spellStart"/>
      <w:r>
        <w:t>heym</w:t>
      </w:r>
      <w:proofErr w:type="spellEnd"/>
      <w:r>
        <w:t xml:space="preserve">/ wie der </w:t>
      </w:r>
      <w:proofErr w:type="spellStart"/>
      <w:r>
        <w:t>vßsetzig</w:t>
      </w:r>
      <w:proofErr w:type="spellEnd"/>
      <w:r>
        <w:t xml:space="preserve"> </w:t>
      </w:r>
      <w:proofErr w:type="spellStart"/>
      <w:r>
        <w:t>gethon</w:t>
      </w:r>
      <w:proofErr w:type="spellEnd"/>
      <w:r>
        <w:t xml:space="preserve"> hat/ so er spricht: Herr/ so du </w:t>
      </w:r>
      <w:proofErr w:type="spellStart"/>
      <w:r>
        <w:t>wilt</w:t>
      </w:r>
      <w:proofErr w:type="spellEnd"/>
      <w:r>
        <w:t xml:space="preserve">. rc. Wär den </w:t>
      </w:r>
      <w:proofErr w:type="spellStart"/>
      <w:r>
        <w:t>glouben</w:t>
      </w:r>
      <w:proofErr w:type="spellEnd"/>
      <w:r>
        <w:t xml:space="preserve"> </w:t>
      </w:r>
      <w:proofErr w:type="spellStart"/>
      <w:r>
        <w:t>nit</w:t>
      </w:r>
      <w:proofErr w:type="spellEnd"/>
      <w:r>
        <w:t xml:space="preserve"> hat/ der </w:t>
      </w:r>
      <w:proofErr w:type="spellStart"/>
      <w:r>
        <w:t>kan</w:t>
      </w:r>
      <w:proofErr w:type="spellEnd"/>
      <w:r>
        <w:t xml:space="preserve"> nicht recht bitten/ Wie es Gott mit </w:t>
      </w:r>
      <w:proofErr w:type="spellStart"/>
      <w:r>
        <w:t>jm</w:t>
      </w:r>
      <w:proofErr w:type="spellEnd"/>
      <w:r>
        <w:t xml:space="preserve"> macht/ so </w:t>
      </w:r>
      <w:proofErr w:type="spellStart"/>
      <w:r>
        <w:t>gefalt</w:t>
      </w:r>
      <w:proofErr w:type="spellEnd"/>
      <w:r>
        <w:t xml:space="preserve"> es </w:t>
      </w:r>
      <w:proofErr w:type="spellStart"/>
      <w:r>
        <w:t>jm</w:t>
      </w:r>
      <w:proofErr w:type="spellEnd"/>
      <w:r>
        <w:t xml:space="preserve"> </w:t>
      </w:r>
      <w:proofErr w:type="spellStart"/>
      <w:r>
        <w:t>nit</w:t>
      </w:r>
      <w:proofErr w:type="spellEnd"/>
      <w:r>
        <w:t xml:space="preserve">/ </w:t>
      </w:r>
      <w:proofErr w:type="spellStart"/>
      <w:r>
        <w:t>darumb</w:t>
      </w:r>
      <w:proofErr w:type="spellEnd"/>
      <w:r>
        <w:t xml:space="preserve"> ist der </w:t>
      </w:r>
      <w:proofErr w:type="spellStart"/>
      <w:r>
        <w:t>gloub</w:t>
      </w:r>
      <w:proofErr w:type="spellEnd"/>
      <w:r>
        <w:t xml:space="preserve"> in allen dingen not/ on </w:t>
      </w:r>
      <w:proofErr w:type="spellStart"/>
      <w:r>
        <w:t>jnn</w:t>
      </w:r>
      <w:proofErr w:type="spellEnd"/>
      <w:r>
        <w:t xml:space="preserve"> </w:t>
      </w:r>
      <w:proofErr w:type="spellStart"/>
      <w:r>
        <w:t>blybt</w:t>
      </w:r>
      <w:proofErr w:type="spellEnd"/>
      <w:r>
        <w:t xml:space="preserve"> der </w:t>
      </w:r>
      <w:proofErr w:type="spellStart"/>
      <w:r>
        <w:t>mensch</w:t>
      </w:r>
      <w:proofErr w:type="spellEnd"/>
      <w:r>
        <w:t xml:space="preserve"> ein ewiger </w:t>
      </w:r>
      <w:proofErr w:type="spellStart"/>
      <w:r>
        <w:t>murmler</w:t>
      </w:r>
      <w:proofErr w:type="spellEnd"/>
      <w:r>
        <w:t xml:space="preserve"> wider Gott/ wie die </w:t>
      </w:r>
      <w:proofErr w:type="spellStart"/>
      <w:r>
        <w:t>kinder</w:t>
      </w:r>
      <w:proofErr w:type="spellEnd"/>
      <w:r>
        <w:t xml:space="preserve"> Israels in der </w:t>
      </w:r>
      <w:proofErr w:type="spellStart"/>
      <w:r>
        <w:t>wüstin</w:t>
      </w:r>
      <w:proofErr w:type="spellEnd"/>
      <w:r>
        <w:t xml:space="preserve">. rc. </w:t>
      </w:r>
    </w:p>
    <w:p w14:paraId="194FD823" w14:textId="77777777" w:rsidR="006F0D15" w:rsidRDefault="006F0D15" w:rsidP="006F0D15">
      <w:pPr>
        <w:pStyle w:val="StandardWeb"/>
      </w:pPr>
      <w:r>
        <w:t xml:space="preserve">Ein </w:t>
      </w:r>
      <w:proofErr w:type="spellStart"/>
      <w:r>
        <w:t>kurtz</w:t>
      </w:r>
      <w:proofErr w:type="spellEnd"/>
      <w:r>
        <w:t xml:space="preserve">/ aber ein rechtschaffen </w:t>
      </w:r>
      <w:proofErr w:type="spellStart"/>
      <w:r>
        <w:t>gebätt</w:t>
      </w:r>
      <w:proofErr w:type="spellEnd"/>
      <w:r>
        <w:t xml:space="preserve"> hat der </w:t>
      </w:r>
      <w:proofErr w:type="spellStart"/>
      <w:r>
        <w:t>außsetzig</w:t>
      </w:r>
      <w:proofErr w:type="spellEnd"/>
      <w:r>
        <w:t xml:space="preserve"> </w:t>
      </w:r>
      <w:proofErr w:type="spellStart"/>
      <w:r>
        <w:t>gefürt</w:t>
      </w:r>
      <w:proofErr w:type="spellEnd"/>
      <w:r>
        <w:t xml:space="preserve">/ so er spricht/ Wilt du/ so </w:t>
      </w:r>
      <w:proofErr w:type="spellStart"/>
      <w:r>
        <w:t>magstu</w:t>
      </w:r>
      <w:proofErr w:type="spellEnd"/>
      <w:r>
        <w:t xml:space="preserve"> mich </w:t>
      </w:r>
      <w:proofErr w:type="spellStart"/>
      <w:r>
        <w:t>reynigen</w:t>
      </w:r>
      <w:proofErr w:type="spellEnd"/>
      <w:r>
        <w:t xml:space="preserve">/ dem </w:t>
      </w:r>
      <w:proofErr w:type="spellStart"/>
      <w:r>
        <w:t>söllen</w:t>
      </w:r>
      <w:proofErr w:type="spellEnd"/>
      <w:r>
        <w:t xml:space="preserve"> wir </w:t>
      </w:r>
      <w:proofErr w:type="spellStart"/>
      <w:r>
        <w:t>nachuolgen</w:t>
      </w:r>
      <w:proofErr w:type="spellEnd"/>
      <w:r>
        <w:t xml:space="preserve">/ </w:t>
      </w:r>
      <w:proofErr w:type="spellStart"/>
      <w:r>
        <w:t>vnd</w:t>
      </w:r>
      <w:proofErr w:type="spellEnd"/>
      <w:r>
        <w:t xml:space="preserve"> dem willen </w:t>
      </w:r>
      <w:proofErr w:type="spellStart"/>
      <w:r>
        <w:t>gottes</w:t>
      </w:r>
      <w:proofErr w:type="spellEnd"/>
      <w:r>
        <w:t xml:space="preserve"> alle ding </w:t>
      </w:r>
      <w:proofErr w:type="spellStart"/>
      <w:r>
        <w:t>heym</w:t>
      </w:r>
      <w:proofErr w:type="spellEnd"/>
      <w:r>
        <w:t xml:space="preserve"> stellen/ </w:t>
      </w:r>
      <w:proofErr w:type="spellStart"/>
      <w:r>
        <w:t>vnd</w:t>
      </w:r>
      <w:proofErr w:type="spellEnd"/>
      <w:r>
        <w:t xml:space="preserve"> sagen/ </w:t>
      </w:r>
      <w:proofErr w:type="spellStart"/>
      <w:r>
        <w:t>Nit</w:t>
      </w:r>
      <w:proofErr w:type="spellEnd"/>
      <w:r>
        <w:t xml:space="preserve"> min/ </w:t>
      </w:r>
      <w:proofErr w:type="spellStart"/>
      <w:r>
        <w:t>sunder</w:t>
      </w:r>
      <w:proofErr w:type="spellEnd"/>
      <w:r>
        <w:t xml:space="preserve"> </w:t>
      </w:r>
      <w:proofErr w:type="spellStart"/>
      <w:r>
        <w:t>din</w:t>
      </w:r>
      <w:proofErr w:type="spellEnd"/>
      <w:r>
        <w:t xml:space="preserve"> will </w:t>
      </w:r>
      <w:proofErr w:type="spellStart"/>
      <w:r>
        <w:t>geschech</w:t>
      </w:r>
      <w:proofErr w:type="spellEnd"/>
      <w:r>
        <w:t xml:space="preserve">. </w:t>
      </w:r>
    </w:p>
    <w:p w14:paraId="2723683F" w14:textId="77777777" w:rsidR="006F0D15" w:rsidRDefault="006F0D15" w:rsidP="006F0D15">
      <w:pPr>
        <w:pStyle w:val="StandardWeb"/>
      </w:pPr>
      <w:proofErr w:type="spellStart"/>
      <w:r>
        <w:rPr>
          <w:rStyle w:val="Fett"/>
          <w:rFonts w:eastAsiaTheme="majorEastAsia"/>
        </w:rPr>
        <w:t>Vnd</w:t>
      </w:r>
      <w:proofErr w:type="spellEnd"/>
      <w:r>
        <w:rPr>
          <w:rStyle w:val="Fett"/>
          <w:rFonts w:eastAsiaTheme="majorEastAsia"/>
        </w:rPr>
        <w:t xml:space="preserve"> Jesus streckt sin </w:t>
      </w:r>
      <w:proofErr w:type="spellStart"/>
      <w:r>
        <w:rPr>
          <w:rStyle w:val="Fett"/>
          <w:rFonts w:eastAsiaTheme="majorEastAsia"/>
        </w:rPr>
        <w:t>hand</w:t>
      </w:r>
      <w:proofErr w:type="spellEnd"/>
      <w:r>
        <w:rPr>
          <w:rStyle w:val="Fett"/>
          <w:rFonts w:eastAsiaTheme="majorEastAsia"/>
        </w:rPr>
        <w:t xml:space="preserve"> </w:t>
      </w:r>
      <w:proofErr w:type="spellStart"/>
      <w:r>
        <w:rPr>
          <w:rStyle w:val="Fett"/>
          <w:rFonts w:eastAsiaTheme="majorEastAsia"/>
        </w:rPr>
        <w:t>zß</w:t>
      </w:r>
      <w:proofErr w:type="spellEnd"/>
      <w:r>
        <w:rPr>
          <w:rStyle w:val="Fett"/>
          <w:rFonts w:eastAsiaTheme="majorEastAsia"/>
        </w:rPr>
        <w:t xml:space="preserve">/ </w:t>
      </w:r>
      <w:proofErr w:type="spellStart"/>
      <w:r>
        <w:rPr>
          <w:rStyle w:val="Fett"/>
          <w:rFonts w:eastAsiaTheme="majorEastAsia"/>
        </w:rPr>
        <w:t>rüret</w:t>
      </w:r>
      <w:proofErr w:type="spellEnd"/>
      <w:r>
        <w:rPr>
          <w:rStyle w:val="Fett"/>
          <w:rFonts w:eastAsiaTheme="majorEastAsia"/>
        </w:rPr>
        <w:t xml:space="preserve"> </w:t>
      </w:r>
      <w:proofErr w:type="spellStart"/>
      <w:r>
        <w:rPr>
          <w:rStyle w:val="Fett"/>
          <w:rFonts w:eastAsiaTheme="majorEastAsia"/>
        </w:rPr>
        <w:t>jn</w:t>
      </w:r>
      <w:proofErr w:type="spellEnd"/>
      <w:r>
        <w:rPr>
          <w:rStyle w:val="Fett"/>
          <w:rFonts w:eastAsiaTheme="majorEastAsia"/>
        </w:rPr>
        <w:t xml:space="preserve"> an. rc.</w:t>
      </w:r>
      <w:r>
        <w:t xml:space="preserve"> </w:t>
      </w:r>
    </w:p>
    <w:p w14:paraId="1462EED7" w14:textId="77777777" w:rsidR="006F0D15" w:rsidRDefault="006F0D15" w:rsidP="006F0D15">
      <w:pPr>
        <w:pStyle w:val="StandardWeb"/>
      </w:pPr>
      <w:r>
        <w:t xml:space="preserve">Da </w:t>
      </w:r>
      <w:proofErr w:type="spellStart"/>
      <w:r>
        <w:t>sol</w:t>
      </w:r>
      <w:proofErr w:type="spellEnd"/>
      <w:r>
        <w:t xml:space="preserve"> </w:t>
      </w:r>
      <w:proofErr w:type="spellStart"/>
      <w:r>
        <w:t>nieman</w:t>
      </w:r>
      <w:proofErr w:type="spellEnd"/>
      <w:r>
        <w:t xml:space="preserve"> </w:t>
      </w:r>
      <w:proofErr w:type="spellStart"/>
      <w:r>
        <w:t>gedencken</w:t>
      </w:r>
      <w:proofErr w:type="spellEnd"/>
      <w:r>
        <w:t xml:space="preserve">/ daß </w:t>
      </w:r>
      <w:proofErr w:type="spellStart"/>
      <w:r>
        <w:t>dz</w:t>
      </w:r>
      <w:proofErr w:type="spellEnd"/>
      <w:r>
        <w:t xml:space="preserve"> </w:t>
      </w:r>
      <w:proofErr w:type="spellStart"/>
      <w:r>
        <w:t>wort</w:t>
      </w:r>
      <w:proofErr w:type="spellEnd"/>
      <w:r>
        <w:t xml:space="preserve">/ Ich </w:t>
      </w:r>
      <w:proofErr w:type="spellStart"/>
      <w:r>
        <w:t>wils</w:t>
      </w:r>
      <w:proofErr w:type="spellEnd"/>
      <w:r>
        <w:t xml:space="preserve"> thun/ biß </w:t>
      </w:r>
      <w:proofErr w:type="spellStart"/>
      <w:r>
        <w:t>gereyniget</w:t>
      </w:r>
      <w:proofErr w:type="spellEnd"/>
      <w:r>
        <w:t xml:space="preserve">/ in </w:t>
      </w:r>
      <w:proofErr w:type="spellStart"/>
      <w:r>
        <w:t>jm</w:t>
      </w:r>
      <w:proofErr w:type="spellEnd"/>
      <w:r>
        <w:t xml:space="preserve"> selber hab die </w:t>
      </w:r>
      <w:proofErr w:type="spellStart"/>
      <w:r>
        <w:t>krafft</w:t>
      </w:r>
      <w:proofErr w:type="spellEnd"/>
      <w:r>
        <w:t xml:space="preserve">/ </w:t>
      </w:r>
      <w:proofErr w:type="spellStart"/>
      <w:r>
        <w:t>vßsetzel</w:t>
      </w:r>
      <w:proofErr w:type="spellEnd"/>
      <w:r>
        <w:t xml:space="preserve"> zu </w:t>
      </w:r>
      <w:proofErr w:type="spellStart"/>
      <w:r>
        <w:t>reynigen</w:t>
      </w:r>
      <w:proofErr w:type="spellEnd"/>
      <w:r>
        <w:t xml:space="preserve">: dann wo dem also wäre/ </w:t>
      </w:r>
      <w:proofErr w:type="spellStart"/>
      <w:r>
        <w:t>woltend</w:t>
      </w:r>
      <w:proofErr w:type="spellEnd"/>
      <w:r>
        <w:t xml:space="preserve"> wir mit dem </w:t>
      </w:r>
      <w:proofErr w:type="spellStart"/>
      <w:r>
        <w:t>wort</w:t>
      </w:r>
      <w:proofErr w:type="spellEnd"/>
      <w:r>
        <w:t xml:space="preserve">/ </w:t>
      </w:r>
      <w:proofErr w:type="spellStart"/>
      <w:r>
        <w:t>wol</w:t>
      </w:r>
      <w:proofErr w:type="spellEnd"/>
      <w:r>
        <w:t xml:space="preserve"> allen </w:t>
      </w:r>
      <w:proofErr w:type="spellStart"/>
      <w:r>
        <w:t>vssetzigen</w:t>
      </w:r>
      <w:proofErr w:type="spellEnd"/>
      <w:r>
        <w:t xml:space="preserve"> zu </w:t>
      </w:r>
      <w:proofErr w:type="spellStart"/>
      <w:r>
        <w:t>hilff</w:t>
      </w:r>
      <w:proofErr w:type="spellEnd"/>
      <w:r>
        <w:t xml:space="preserve"> kommen. Es ist keiner so </w:t>
      </w:r>
      <w:proofErr w:type="spellStart"/>
      <w:r>
        <w:t>redloß</w:t>
      </w:r>
      <w:proofErr w:type="spellEnd"/>
      <w:r>
        <w:t xml:space="preserve">/ er </w:t>
      </w:r>
      <w:proofErr w:type="spellStart"/>
      <w:r>
        <w:t>könde</w:t>
      </w:r>
      <w:proofErr w:type="spellEnd"/>
      <w:r>
        <w:t xml:space="preserve"> sagen/ Ich </w:t>
      </w:r>
      <w:proofErr w:type="spellStart"/>
      <w:r>
        <w:t>wils</w:t>
      </w:r>
      <w:proofErr w:type="spellEnd"/>
      <w:r>
        <w:t xml:space="preserve"> thun/ biß </w:t>
      </w:r>
      <w:proofErr w:type="spellStart"/>
      <w:r>
        <w:t>gereyniget</w:t>
      </w:r>
      <w:proofErr w:type="spellEnd"/>
      <w:r>
        <w:t xml:space="preserve">. </w:t>
      </w:r>
      <w:proofErr w:type="spellStart"/>
      <w:r>
        <w:t>Darumb</w:t>
      </w:r>
      <w:proofErr w:type="spellEnd"/>
      <w:r>
        <w:t xml:space="preserve"> </w:t>
      </w:r>
      <w:proofErr w:type="spellStart"/>
      <w:r>
        <w:t>nit</w:t>
      </w:r>
      <w:proofErr w:type="spellEnd"/>
      <w:r>
        <w:t xml:space="preserve"> das </w:t>
      </w:r>
      <w:proofErr w:type="spellStart"/>
      <w:r>
        <w:t>wort</w:t>
      </w:r>
      <w:proofErr w:type="spellEnd"/>
      <w:r>
        <w:t xml:space="preserve">/ </w:t>
      </w:r>
      <w:proofErr w:type="spellStart"/>
      <w:r>
        <w:t>sunder</w:t>
      </w:r>
      <w:proofErr w:type="spellEnd"/>
      <w:r>
        <w:t xml:space="preserve"> die </w:t>
      </w:r>
      <w:proofErr w:type="spellStart"/>
      <w:r>
        <w:t>krafft</w:t>
      </w:r>
      <w:proofErr w:type="spellEnd"/>
      <w:r>
        <w:t xml:space="preserve"> Gottes hat den </w:t>
      </w:r>
      <w:proofErr w:type="spellStart"/>
      <w:r>
        <w:t>vssetzigenn</w:t>
      </w:r>
      <w:proofErr w:type="spellEnd"/>
      <w:r>
        <w:t xml:space="preserve"> </w:t>
      </w:r>
      <w:proofErr w:type="spellStart"/>
      <w:r>
        <w:t>gereyniget</w:t>
      </w:r>
      <w:proofErr w:type="spellEnd"/>
      <w:r>
        <w:t xml:space="preserve">. Christus hat durch das </w:t>
      </w:r>
      <w:proofErr w:type="spellStart"/>
      <w:r>
        <w:t>wort</w:t>
      </w:r>
      <w:proofErr w:type="spellEnd"/>
      <w:r>
        <w:t xml:space="preserve">/ Ich </w:t>
      </w:r>
      <w:proofErr w:type="spellStart"/>
      <w:r>
        <w:t>wils</w:t>
      </w:r>
      <w:proofErr w:type="spellEnd"/>
      <w:r>
        <w:t xml:space="preserve"> thun/ allein </w:t>
      </w:r>
      <w:proofErr w:type="spellStart"/>
      <w:r>
        <w:t>syn</w:t>
      </w:r>
      <w:proofErr w:type="spellEnd"/>
      <w:r>
        <w:t xml:space="preserve"> </w:t>
      </w:r>
      <w:proofErr w:type="spellStart"/>
      <w:r>
        <w:t>allmechtigen</w:t>
      </w:r>
      <w:proofErr w:type="spellEnd"/>
      <w:r>
        <w:t xml:space="preserve"> willen </w:t>
      </w:r>
      <w:proofErr w:type="spellStart"/>
      <w:r>
        <w:t>vnd</w:t>
      </w:r>
      <w:proofErr w:type="spellEnd"/>
      <w:r>
        <w:t xml:space="preserve"> </w:t>
      </w:r>
      <w:proofErr w:type="spellStart"/>
      <w:r>
        <w:t>krafft</w:t>
      </w:r>
      <w:proofErr w:type="spellEnd"/>
      <w:r>
        <w:t xml:space="preserve"> zu erkennen geben. Es ist </w:t>
      </w:r>
      <w:proofErr w:type="spellStart"/>
      <w:r>
        <w:t>nitt</w:t>
      </w:r>
      <w:proofErr w:type="spellEnd"/>
      <w:r>
        <w:t xml:space="preserve"> geredt/ wenn man sagt/ Das </w:t>
      </w:r>
      <w:proofErr w:type="spellStart"/>
      <w:r>
        <w:t>wort</w:t>
      </w:r>
      <w:proofErr w:type="spellEnd"/>
      <w:r>
        <w:t xml:space="preserve"> thuts. rc. wie dann </w:t>
      </w:r>
      <w:proofErr w:type="spellStart"/>
      <w:r>
        <w:t>ouch</w:t>
      </w:r>
      <w:proofErr w:type="spellEnd"/>
      <w:r>
        <w:t xml:space="preserve"> vom </w:t>
      </w:r>
      <w:proofErr w:type="spellStart"/>
      <w:r>
        <w:t>Nahctmal</w:t>
      </w:r>
      <w:proofErr w:type="spellEnd"/>
      <w:r>
        <w:t xml:space="preserve"> des </w:t>
      </w:r>
      <w:proofErr w:type="spellStart"/>
      <w:r>
        <w:t>Herrenn</w:t>
      </w:r>
      <w:proofErr w:type="spellEnd"/>
      <w:r>
        <w:t xml:space="preserve"> geredt </w:t>
      </w:r>
      <w:proofErr w:type="spellStart"/>
      <w:r>
        <w:t>wirt</w:t>
      </w:r>
      <w:proofErr w:type="spellEnd"/>
      <w:r>
        <w:t xml:space="preserve">/ das </w:t>
      </w:r>
      <w:proofErr w:type="spellStart"/>
      <w:r>
        <w:t>wort</w:t>
      </w:r>
      <w:proofErr w:type="spellEnd"/>
      <w:r>
        <w:t xml:space="preserve"> Christi: Das ist min </w:t>
      </w:r>
      <w:proofErr w:type="spellStart"/>
      <w:r>
        <w:t>lyb</w:t>
      </w:r>
      <w:proofErr w:type="spellEnd"/>
      <w:r>
        <w:t xml:space="preserve">/ bringe den </w:t>
      </w:r>
      <w:proofErr w:type="spellStart"/>
      <w:r>
        <w:t>lyb</w:t>
      </w:r>
      <w:proofErr w:type="spellEnd"/>
      <w:r>
        <w:t xml:space="preserve"> Christi ins </w:t>
      </w:r>
      <w:proofErr w:type="spellStart"/>
      <w:r>
        <w:t>brot</w:t>
      </w:r>
      <w:proofErr w:type="spellEnd"/>
      <w:r>
        <w:t xml:space="preserve">. Das </w:t>
      </w:r>
      <w:proofErr w:type="spellStart"/>
      <w:r>
        <w:t>kan</w:t>
      </w:r>
      <w:proofErr w:type="spellEnd"/>
      <w:r>
        <w:t xml:space="preserve"> aber </w:t>
      </w:r>
      <w:proofErr w:type="spellStart"/>
      <w:r>
        <w:t>nit</w:t>
      </w:r>
      <w:proofErr w:type="spellEnd"/>
      <w:r>
        <w:t xml:space="preserve"> sin/ wie in </w:t>
      </w:r>
      <w:proofErr w:type="spellStart"/>
      <w:r>
        <w:t>vergangnen</w:t>
      </w:r>
      <w:proofErr w:type="spellEnd"/>
      <w:r>
        <w:t xml:space="preserve"> </w:t>
      </w:r>
      <w:proofErr w:type="spellStart"/>
      <w:r>
        <w:t>tagengnug</w:t>
      </w:r>
      <w:proofErr w:type="spellEnd"/>
      <w:r>
        <w:t xml:space="preserve"> gehört ist worden. </w:t>
      </w:r>
    </w:p>
    <w:p w14:paraId="32715931" w14:textId="77777777" w:rsidR="006F0D15" w:rsidRDefault="006F0D15" w:rsidP="006F0D15">
      <w:pPr>
        <w:pStyle w:val="StandardWeb"/>
      </w:pPr>
      <w:proofErr w:type="spellStart"/>
      <w:r>
        <w:rPr>
          <w:rStyle w:val="Fett"/>
          <w:rFonts w:eastAsiaTheme="majorEastAsia"/>
        </w:rPr>
        <w:t>Vnd</w:t>
      </w:r>
      <w:proofErr w:type="spellEnd"/>
      <w:r>
        <w:rPr>
          <w:rStyle w:val="Fett"/>
          <w:rFonts w:eastAsiaTheme="majorEastAsia"/>
        </w:rPr>
        <w:t xml:space="preserve"> Jesus sprach zu </w:t>
      </w:r>
      <w:proofErr w:type="spellStart"/>
      <w:r>
        <w:rPr>
          <w:rStyle w:val="Fett"/>
          <w:rFonts w:eastAsiaTheme="majorEastAsia"/>
        </w:rPr>
        <w:t>jm</w:t>
      </w:r>
      <w:proofErr w:type="spellEnd"/>
      <w:r>
        <w:rPr>
          <w:rStyle w:val="Fett"/>
          <w:rFonts w:eastAsiaTheme="majorEastAsia"/>
        </w:rPr>
        <w:t xml:space="preserve">: Sich zu/ </w:t>
      </w:r>
      <w:proofErr w:type="spellStart"/>
      <w:r>
        <w:rPr>
          <w:rStyle w:val="Fett"/>
          <w:rFonts w:eastAsiaTheme="majorEastAsia"/>
        </w:rPr>
        <w:t>sags</w:t>
      </w:r>
      <w:proofErr w:type="spellEnd"/>
      <w:r>
        <w:rPr>
          <w:rStyle w:val="Fett"/>
          <w:rFonts w:eastAsiaTheme="majorEastAsia"/>
        </w:rPr>
        <w:t xml:space="preserve"> </w:t>
      </w:r>
      <w:proofErr w:type="spellStart"/>
      <w:r>
        <w:rPr>
          <w:rStyle w:val="Fett"/>
          <w:rFonts w:eastAsiaTheme="majorEastAsia"/>
        </w:rPr>
        <w:t>nieman</w:t>
      </w:r>
      <w:proofErr w:type="spellEnd"/>
      <w:r>
        <w:rPr>
          <w:rStyle w:val="Fett"/>
          <w:rFonts w:eastAsiaTheme="majorEastAsia"/>
        </w:rPr>
        <w:t>. rc.</w:t>
      </w:r>
      <w:r>
        <w:t xml:space="preserve"> </w:t>
      </w:r>
    </w:p>
    <w:p w14:paraId="41777149" w14:textId="77777777" w:rsidR="006F0D15" w:rsidRDefault="006F0D15" w:rsidP="006F0D15">
      <w:pPr>
        <w:pStyle w:val="StandardWeb"/>
      </w:pPr>
      <w:r>
        <w:t xml:space="preserve">Dem </w:t>
      </w:r>
      <w:proofErr w:type="spellStart"/>
      <w:r>
        <w:t>beuelch</w:t>
      </w:r>
      <w:proofErr w:type="spellEnd"/>
      <w:r>
        <w:t xml:space="preserve"> des Herren hat der </w:t>
      </w:r>
      <w:proofErr w:type="spellStart"/>
      <w:r>
        <w:t>vssetzig</w:t>
      </w:r>
      <w:proofErr w:type="spellEnd"/>
      <w:r>
        <w:t xml:space="preserve"> </w:t>
      </w:r>
      <w:proofErr w:type="spellStart"/>
      <w:r>
        <w:t>nit</w:t>
      </w:r>
      <w:proofErr w:type="spellEnd"/>
      <w:r>
        <w:t xml:space="preserve"> </w:t>
      </w:r>
      <w:proofErr w:type="spellStart"/>
      <w:r>
        <w:t>geläbt</w:t>
      </w:r>
      <w:proofErr w:type="spellEnd"/>
      <w:r>
        <w:t xml:space="preserve">/ </w:t>
      </w:r>
      <w:proofErr w:type="spellStart"/>
      <w:r>
        <w:t>sunder</w:t>
      </w:r>
      <w:proofErr w:type="spellEnd"/>
      <w:r>
        <w:t xml:space="preserve"> wie Marcus .i. </w:t>
      </w:r>
      <w:proofErr w:type="spellStart"/>
      <w:r>
        <w:t>cap</w:t>
      </w:r>
      <w:proofErr w:type="spellEnd"/>
      <w:r>
        <w:t xml:space="preserve">. spricht/ hat ers </w:t>
      </w:r>
      <w:proofErr w:type="spellStart"/>
      <w:r>
        <w:t>vßbreyt</w:t>
      </w:r>
      <w:proofErr w:type="spellEnd"/>
      <w:r>
        <w:t xml:space="preserve">/ diß geschicht kundbar gemacht/ </w:t>
      </w:r>
      <w:proofErr w:type="spellStart"/>
      <w:r>
        <w:t>vnd</w:t>
      </w:r>
      <w:proofErr w:type="spellEnd"/>
      <w:r>
        <w:t xml:space="preserve"> des Herren </w:t>
      </w:r>
      <w:proofErr w:type="spellStart"/>
      <w:r>
        <w:t>befelch</w:t>
      </w:r>
      <w:proofErr w:type="spellEnd"/>
      <w:r>
        <w:t xml:space="preserve"> verachtet/ damit er </w:t>
      </w:r>
      <w:proofErr w:type="spellStart"/>
      <w:r>
        <w:t>nüt</w:t>
      </w:r>
      <w:proofErr w:type="spellEnd"/>
      <w:r>
        <w:t xml:space="preserve"> </w:t>
      </w:r>
      <w:proofErr w:type="spellStart"/>
      <w:r>
        <w:t>vßgericht</w:t>
      </w:r>
      <w:proofErr w:type="spellEnd"/>
      <w:r>
        <w:t xml:space="preserve"> </w:t>
      </w:r>
      <w:proofErr w:type="spellStart"/>
      <w:r>
        <w:t>hatt</w:t>
      </w:r>
      <w:proofErr w:type="spellEnd"/>
      <w:r>
        <w:t xml:space="preserve">/ dann/ das </w:t>
      </w:r>
      <w:proofErr w:type="spellStart"/>
      <w:r>
        <w:t>volck</w:t>
      </w:r>
      <w:proofErr w:type="spellEnd"/>
      <w:r>
        <w:t xml:space="preserve"> den </w:t>
      </w:r>
      <w:proofErr w:type="spellStart"/>
      <w:r>
        <w:t>Herrenn</w:t>
      </w:r>
      <w:proofErr w:type="spellEnd"/>
      <w:r>
        <w:t xml:space="preserve"> also überfiel/ </w:t>
      </w:r>
      <w:proofErr w:type="spellStart"/>
      <w:r>
        <w:t>dz</w:t>
      </w:r>
      <w:proofErr w:type="spellEnd"/>
      <w:r>
        <w:t xml:space="preserve"> er </w:t>
      </w:r>
      <w:proofErr w:type="spellStart"/>
      <w:r>
        <w:t>nit</w:t>
      </w:r>
      <w:proofErr w:type="spellEnd"/>
      <w:r>
        <w:t xml:space="preserve"> </w:t>
      </w:r>
      <w:proofErr w:type="spellStart"/>
      <w:r>
        <w:t>kondt</w:t>
      </w:r>
      <w:proofErr w:type="spellEnd"/>
      <w:r>
        <w:t xml:space="preserve"> </w:t>
      </w:r>
      <w:proofErr w:type="spellStart"/>
      <w:r>
        <w:t>offenlich</w:t>
      </w:r>
      <w:proofErr w:type="spellEnd"/>
      <w:r>
        <w:t xml:space="preserve"> in die statt </w:t>
      </w:r>
      <w:proofErr w:type="spellStart"/>
      <w:r>
        <w:t>gon</w:t>
      </w:r>
      <w:proofErr w:type="spellEnd"/>
      <w:r>
        <w:t xml:space="preserve">/ </w:t>
      </w:r>
      <w:proofErr w:type="spellStart"/>
      <w:r>
        <w:t>begärtend</w:t>
      </w:r>
      <w:proofErr w:type="spellEnd"/>
      <w:r>
        <w:t xml:space="preserve"> </w:t>
      </w:r>
      <w:proofErr w:type="spellStart"/>
      <w:r>
        <w:t>vß</w:t>
      </w:r>
      <w:proofErr w:type="spellEnd"/>
      <w:r>
        <w:t xml:space="preserve"> </w:t>
      </w:r>
      <w:proofErr w:type="spellStart"/>
      <w:r>
        <w:t>fürwitz</w:t>
      </w:r>
      <w:proofErr w:type="spellEnd"/>
      <w:r>
        <w:t xml:space="preserve"> </w:t>
      </w:r>
      <w:proofErr w:type="spellStart"/>
      <w:r>
        <w:t>jn</w:t>
      </w:r>
      <w:proofErr w:type="spellEnd"/>
      <w:r>
        <w:t xml:space="preserve"> zu hören/ </w:t>
      </w:r>
      <w:proofErr w:type="spellStart"/>
      <w:r>
        <w:t>vnd</w:t>
      </w:r>
      <w:proofErr w:type="spellEnd"/>
      <w:r>
        <w:t xml:space="preserve"> </w:t>
      </w:r>
      <w:proofErr w:type="spellStart"/>
      <w:r>
        <w:t>wunderwerck</w:t>
      </w:r>
      <w:proofErr w:type="spellEnd"/>
      <w:r>
        <w:t xml:space="preserve"> </w:t>
      </w:r>
      <w:proofErr w:type="spellStart"/>
      <w:r>
        <w:t>vonn</w:t>
      </w:r>
      <w:proofErr w:type="spellEnd"/>
      <w:r>
        <w:t xml:space="preserve"> </w:t>
      </w:r>
      <w:proofErr w:type="spellStart"/>
      <w:r>
        <w:t>jm</w:t>
      </w:r>
      <w:proofErr w:type="spellEnd"/>
      <w:r>
        <w:t xml:space="preserve"> </w:t>
      </w:r>
      <w:proofErr w:type="spellStart"/>
      <w:r>
        <w:t>zesehen</w:t>
      </w:r>
      <w:proofErr w:type="spellEnd"/>
      <w:r>
        <w:t xml:space="preserve">: </w:t>
      </w:r>
      <w:proofErr w:type="spellStart"/>
      <w:r>
        <w:t>suchtend</w:t>
      </w:r>
      <w:proofErr w:type="spellEnd"/>
      <w:r>
        <w:t xml:space="preserve"> </w:t>
      </w:r>
      <w:proofErr w:type="spellStart"/>
      <w:r>
        <w:t>ouch</w:t>
      </w:r>
      <w:proofErr w:type="spellEnd"/>
      <w:r>
        <w:t xml:space="preserve"> </w:t>
      </w:r>
      <w:proofErr w:type="spellStart"/>
      <w:r>
        <w:t>mer</w:t>
      </w:r>
      <w:proofErr w:type="spellEnd"/>
      <w:r>
        <w:t xml:space="preserve"> deß </w:t>
      </w:r>
      <w:proofErr w:type="spellStart"/>
      <w:r>
        <w:t>lybs</w:t>
      </w:r>
      <w:proofErr w:type="spellEnd"/>
      <w:r>
        <w:t xml:space="preserve">/ dann der </w:t>
      </w:r>
      <w:proofErr w:type="spellStart"/>
      <w:r>
        <w:t>seelen</w:t>
      </w:r>
      <w:proofErr w:type="spellEnd"/>
      <w:r>
        <w:t xml:space="preserve"> </w:t>
      </w:r>
      <w:proofErr w:type="spellStart"/>
      <w:r>
        <w:t>heyl</w:t>
      </w:r>
      <w:proofErr w:type="spellEnd"/>
      <w:r>
        <w:t xml:space="preserve">/ </w:t>
      </w:r>
      <w:proofErr w:type="spellStart"/>
      <w:r>
        <w:t>darumb</w:t>
      </w:r>
      <w:proofErr w:type="spellEnd"/>
      <w:r>
        <w:t xml:space="preserve"> </w:t>
      </w:r>
      <w:proofErr w:type="spellStart"/>
      <w:r>
        <w:t>hatdiser</w:t>
      </w:r>
      <w:proofErr w:type="spellEnd"/>
      <w:r>
        <w:t xml:space="preserve"> </w:t>
      </w:r>
      <w:proofErr w:type="spellStart"/>
      <w:r>
        <w:t>vßsetzig</w:t>
      </w:r>
      <w:proofErr w:type="spellEnd"/>
      <w:r>
        <w:t xml:space="preserve"> on </w:t>
      </w:r>
      <w:proofErr w:type="spellStart"/>
      <w:r>
        <w:t>zwyffel</w:t>
      </w:r>
      <w:proofErr w:type="spellEnd"/>
      <w:r>
        <w:t xml:space="preserve"> </w:t>
      </w:r>
      <w:proofErr w:type="spellStart"/>
      <w:r>
        <w:t>vnrecht</w:t>
      </w:r>
      <w:proofErr w:type="spellEnd"/>
      <w:r>
        <w:t xml:space="preserve"> </w:t>
      </w:r>
      <w:proofErr w:type="spellStart"/>
      <w:r>
        <w:t>gethon</w:t>
      </w:r>
      <w:proofErr w:type="spellEnd"/>
      <w:r>
        <w:t xml:space="preserve">/ das er die geschicht wider den </w:t>
      </w:r>
      <w:proofErr w:type="spellStart"/>
      <w:r>
        <w:t>befelch</w:t>
      </w:r>
      <w:proofErr w:type="spellEnd"/>
      <w:r>
        <w:t xml:space="preserve"> Christi/ also </w:t>
      </w:r>
      <w:proofErr w:type="spellStart"/>
      <w:r>
        <w:t>vßgerufft</w:t>
      </w:r>
      <w:proofErr w:type="spellEnd"/>
      <w:r>
        <w:t xml:space="preserve"> hat. </w:t>
      </w:r>
    </w:p>
    <w:p w14:paraId="1E41D81C" w14:textId="77777777" w:rsidR="006F0D15" w:rsidRDefault="006F0D15" w:rsidP="006F0D15">
      <w:pPr>
        <w:pStyle w:val="StandardWeb"/>
      </w:pPr>
      <w:r>
        <w:rPr>
          <w:rStyle w:val="Fett"/>
          <w:rFonts w:eastAsiaTheme="majorEastAsia"/>
        </w:rPr>
        <w:t xml:space="preserve">Sonder gang hin/ </w:t>
      </w:r>
      <w:proofErr w:type="spellStart"/>
      <w:r>
        <w:rPr>
          <w:rStyle w:val="Fett"/>
          <w:rFonts w:eastAsiaTheme="majorEastAsia"/>
        </w:rPr>
        <w:t>zeyg</w:t>
      </w:r>
      <w:proofErr w:type="spellEnd"/>
      <w:r>
        <w:rPr>
          <w:rStyle w:val="Fett"/>
          <w:rFonts w:eastAsiaTheme="majorEastAsia"/>
        </w:rPr>
        <w:t xml:space="preserve"> dich dem </w:t>
      </w:r>
      <w:proofErr w:type="spellStart"/>
      <w:r>
        <w:rPr>
          <w:rStyle w:val="Fett"/>
          <w:rFonts w:eastAsiaTheme="majorEastAsia"/>
        </w:rPr>
        <w:t>priester</w:t>
      </w:r>
      <w:proofErr w:type="spellEnd"/>
      <w:r>
        <w:rPr>
          <w:rStyle w:val="Fett"/>
          <w:rFonts w:eastAsiaTheme="majorEastAsia"/>
        </w:rPr>
        <w:t>.</w:t>
      </w:r>
      <w:r>
        <w:t xml:space="preserve"> </w:t>
      </w:r>
    </w:p>
    <w:p w14:paraId="5F0C74CD" w14:textId="77777777" w:rsidR="006F0D15" w:rsidRDefault="006F0D15" w:rsidP="006F0D15">
      <w:pPr>
        <w:pStyle w:val="StandardWeb"/>
      </w:pPr>
      <w:r>
        <w:t xml:space="preserve">Da </w:t>
      </w:r>
      <w:proofErr w:type="spellStart"/>
      <w:r>
        <w:t>hand</w:t>
      </w:r>
      <w:proofErr w:type="spellEnd"/>
      <w:r>
        <w:t xml:space="preserve"> die </w:t>
      </w:r>
      <w:proofErr w:type="spellStart"/>
      <w:r>
        <w:t>bäpstler</w:t>
      </w:r>
      <w:proofErr w:type="spellEnd"/>
      <w:r>
        <w:t xml:space="preserve"> die </w:t>
      </w:r>
      <w:proofErr w:type="spellStart"/>
      <w:r>
        <w:t>orenbycht</w:t>
      </w:r>
      <w:proofErr w:type="spellEnd"/>
      <w:r>
        <w:t xml:space="preserve"> gründen wellen/ </w:t>
      </w:r>
      <w:proofErr w:type="spellStart"/>
      <w:r>
        <w:t>glych</w:t>
      </w:r>
      <w:proofErr w:type="spellEnd"/>
      <w:r>
        <w:t xml:space="preserve"> als ob der </w:t>
      </w:r>
      <w:proofErr w:type="spellStart"/>
      <w:r>
        <w:t>vssatz</w:t>
      </w:r>
      <w:proofErr w:type="spellEnd"/>
      <w:r>
        <w:t xml:space="preserve"> die </w:t>
      </w:r>
      <w:proofErr w:type="spellStart"/>
      <w:r>
        <w:t>sünd</w:t>
      </w:r>
      <w:proofErr w:type="spellEnd"/>
      <w:r>
        <w:t xml:space="preserve"> </w:t>
      </w:r>
      <w:proofErr w:type="spellStart"/>
      <w:r>
        <w:t>bedüte</w:t>
      </w:r>
      <w:proofErr w:type="spellEnd"/>
      <w:r>
        <w:t xml:space="preserve">/ </w:t>
      </w:r>
      <w:proofErr w:type="spellStart"/>
      <w:r>
        <w:t>vnnd</w:t>
      </w:r>
      <w:proofErr w:type="spellEnd"/>
      <w:r>
        <w:t xml:space="preserve"> </w:t>
      </w:r>
      <w:proofErr w:type="spellStart"/>
      <w:r>
        <w:t>Zeygen</w:t>
      </w:r>
      <w:proofErr w:type="spellEnd"/>
      <w:r>
        <w:t xml:space="preserve"> </w:t>
      </w:r>
      <w:proofErr w:type="spellStart"/>
      <w:r>
        <w:t>heysse</w:t>
      </w:r>
      <w:proofErr w:type="spellEnd"/>
      <w:r>
        <w:t xml:space="preserve"> </w:t>
      </w:r>
      <w:proofErr w:type="spellStart"/>
      <w:r>
        <w:t>Bychten</w:t>
      </w:r>
      <w:proofErr w:type="spellEnd"/>
      <w:r>
        <w:t xml:space="preserve">. Die offenbar </w:t>
      </w:r>
      <w:proofErr w:type="spellStart"/>
      <w:r>
        <w:t>felschung</w:t>
      </w:r>
      <w:proofErr w:type="spellEnd"/>
      <w:r>
        <w:t xml:space="preserve"> der </w:t>
      </w:r>
      <w:proofErr w:type="spellStart"/>
      <w:r>
        <w:t>gschrifft</w:t>
      </w:r>
      <w:proofErr w:type="spellEnd"/>
      <w:r>
        <w:t xml:space="preserve">/ </w:t>
      </w:r>
      <w:proofErr w:type="spellStart"/>
      <w:r>
        <w:t>solt</w:t>
      </w:r>
      <w:proofErr w:type="spellEnd"/>
      <w:r>
        <w:t xml:space="preserve"> allein gnug darzu sin/ das all Christen von der </w:t>
      </w:r>
      <w:proofErr w:type="spellStart"/>
      <w:r>
        <w:t>Bäpstler</w:t>
      </w:r>
      <w:proofErr w:type="spellEnd"/>
      <w:r>
        <w:t xml:space="preserve"> leer </w:t>
      </w:r>
      <w:proofErr w:type="spellStart"/>
      <w:r>
        <w:t>abträttind</w:t>
      </w:r>
      <w:proofErr w:type="spellEnd"/>
      <w:r>
        <w:t xml:space="preserve">/ </w:t>
      </w:r>
      <w:proofErr w:type="spellStart"/>
      <w:r>
        <w:t>vnd</w:t>
      </w:r>
      <w:proofErr w:type="spellEnd"/>
      <w:r>
        <w:t xml:space="preserve"> all </w:t>
      </w:r>
      <w:proofErr w:type="spellStart"/>
      <w:r>
        <w:t>jr</w:t>
      </w:r>
      <w:proofErr w:type="spellEnd"/>
      <w:r>
        <w:t xml:space="preserve"> leer </w:t>
      </w:r>
      <w:proofErr w:type="spellStart"/>
      <w:r>
        <w:t>verdächtlich</w:t>
      </w:r>
      <w:proofErr w:type="spellEnd"/>
      <w:r>
        <w:t xml:space="preserve"> </w:t>
      </w:r>
      <w:proofErr w:type="spellStart"/>
      <w:r>
        <w:t>vnnd</w:t>
      </w:r>
      <w:proofErr w:type="spellEnd"/>
      <w:r>
        <w:t xml:space="preserve"> </w:t>
      </w:r>
      <w:proofErr w:type="spellStart"/>
      <w:r>
        <w:t>argwönig</w:t>
      </w:r>
      <w:proofErr w:type="spellEnd"/>
      <w:r>
        <w:t xml:space="preserve"> </w:t>
      </w:r>
      <w:proofErr w:type="spellStart"/>
      <w:r>
        <w:t>hieltind</w:t>
      </w:r>
      <w:proofErr w:type="spellEnd"/>
      <w:r>
        <w:t xml:space="preserve">. Wer </w:t>
      </w:r>
      <w:proofErr w:type="spellStart"/>
      <w:r>
        <w:t>wil</w:t>
      </w:r>
      <w:proofErr w:type="spellEnd"/>
      <w:r>
        <w:t xml:space="preserve"> </w:t>
      </w:r>
      <w:proofErr w:type="spellStart"/>
      <w:r>
        <w:t>jnen</w:t>
      </w:r>
      <w:proofErr w:type="spellEnd"/>
      <w:r>
        <w:t xml:space="preserve"> doch </w:t>
      </w:r>
      <w:proofErr w:type="spellStart"/>
      <w:r>
        <w:t>gloubenn</w:t>
      </w:r>
      <w:proofErr w:type="spellEnd"/>
      <w:r>
        <w:t xml:space="preserve"> geben/ so </w:t>
      </w:r>
      <w:proofErr w:type="spellStart"/>
      <w:r>
        <w:t>sy</w:t>
      </w:r>
      <w:proofErr w:type="spellEnd"/>
      <w:r>
        <w:t xml:space="preserve"> mit </w:t>
      </w:r>
      <w:proofErr w:type="spellStart"/>
      <w:r>
        <w:t>valscher</w:t>
      </w:r>
      <w:proofErr w:type="spellEnd"/>
      <w:r>
        <w:t xml:space="preserve"> </w:t>
      </w:r>
      <w:proofErr w:type="spellStart"/>
      <w:r>
        <w:t>vßlegung</w:t>
      </w:r>
      <w:proofErr w:type="spellEnd"/>
      <w:r>
        <w:t xml:space="preserve"> der </w:t>
      </w:r>
      <w:proofErr w:type="spellStart"/>
      <w:r>
        <w:t>gschrifft</w:t>
      </w:r>
      <w:proofErr w:type="spellEnd"/>
      <w:r>
        <w:t xml:space="preserve">/ dem armen </w:t>
      </w:r>
      <w:proofErr w:type="spellStart"/>
      <w:r>
        <w:t>volck</w:t>
      </w:r>
      <w:proofErr w:type="spellEnd"/>
      <w:r>
        <w:t xml:space="preserve">/ ein </w:t>
      </w:r>
      <w:proofErr w:type="spellStart"/>
      <w:r>
        <w:t>sölchen</w:t>
      </w:r>
      <w:proofErr w:type="spellEnd"/>
      <w:r>
        <w:t xml:space="preserve"> schwären last </w:t>
      </w:r>
      <w:proofErr w:type="spellStart"/>
      <w:r>
        <w:t>vff</w:t>
      </w:r>
      <w:proofErr w:type="spellEnd"/>
      <w:r>
        <w:t xml:space="preserve"> den </w:t>
      </w:r>
      <w:proofErr w:type="spellStart"/>
      <w:r>
        <w:t>halß</w:t>
      </w:r>
      <w:proofErr w:type="spellEnd"/>
      <w:r>
        <w:t xml:space="preserve"> gelegt </w:t>
      </w:r>
      <w:proofErr w:type="spellStart"/>
      <w:r>
        <w:t>hand</w:t>
      </w:r>
      <w:proofErr w:type="spellEnd"/>
      <w:r>
        <w:t xml:space="preserve">? </w:t>
      </w:r>
    </w:p>
    <w:p w14:paraId="7BE9B303" w14:textId="77777777" w:rsidR="006F0D15" w:rsidRDefault="006F0D15" w:rsidP="006F0D15">
      <w:pPr>
        <w:pStyle w:val="StandardWeb"/>
      </w:pPr>
      <w:r>
        <w:t xml:space="preserve">Christus hat da in das </w:t>
      </w:r>
      <w:proofErr w:type="spellStart"/>
      <w:r>
        <w:t>gsatz</w:t>
      </w:r>
      <w:proofErr w:type="spellEnd"/>
      <w:r>
        <w:t xml:space="preserve"> </w:t>
      </w:r>
      <w:proofErr w:type="spellStart"/>
      <w:r>
        <w:t>Mosi</w:t>
      </w:r>
      <w:proofErr w:type="spellEnd"/>
      <w:r>
        <w:t xml:space="preserve"> gesehen/ das was noch durch sin </w:t>
      </w:r>
      <w:proofErr w:type="spellStart"/>
      <w:r>
        <w:t>tod</w:t>
      </w:r>
      <w:proofErr w:type="spellEnd"/>
      <w:r>
        <w:t xml:space="preserve"> </w:t>
      </w:r>
      <w:proofErr w:type="spellStart"/>
      <w:r>
        <w:t>nit</w:t>
      </w:r>
      <w:proofErr w:type="spellEnd"/>
      <w:r>
        <w:t xml:space="preserve"> </w:t>
      </w:r>
      <w:proofErr w:type="spellStart"/>
      <w:r>
        <w:t>vffehept</w:t>
      </w:r>
      <w:proofErr w:type="spellEnd"/>
      <w:r>
        <w:t xml:space="preserve">/ darinn den </w:t>
      </w:r>
      <w:proofErr w:type="spellStart"/>
      <w:r>
        <w:t>priesteren</w:t>
      </w:r>
      <w:proofErr w:type="spellEnd"/>
      <w:r>
        <w:t xml:space="preserve"> </w:t>
      </w:r>
      <w:proofErr w:type="spellStart"/>
      <w:r>
        <w:t>gwallt</w:t>
      </w:r>
      <w:proofErr w:type="spellEnd"/>
      <w:r>
        <w:t xml:space="preserve"> geben was/ durch </w:t>
      </w:r>
      <w:proofErr w:type="spellStart"/>
      <w:r>
        <w:t>jr</w:t>
      </w:r>
      <w:proofErr w:type="spellEnd"/>
      <w:r>
        <w:t xml:space="preserve"> </w:t>
      </w:r>
      <w:proofErr w:type="spellStart"/>
      <w:r>
        <w:t>vrteil</w:t>
      </w:r>
      <w:proofErr w:type="spellEnd"/>
      <w:r>
        <w:t xml:space="preserve"> zu erkennen/ ob einer vom </w:t>
      </w:r>
      <w:proofErr w:type="spellStart"/>
      <w:r>
        <w:t>vssatz</w:t>
      </w:r>
      <w:proofErr w:type="spellEnd"/>
      <w:r>
        <w:t xml:space="preserve"> recht </w:t>
      </w:r>
      <w:proofErr w:type="spellStart"/>
      <w:r>
        <w:t>gereynget</w:t>
      </w:r>
      <w:proofErr w:type="spellEnd"/>
      <w:r>
        <w:t xml:space="preserve"> wär oder </w:t>
      </w:r>
      <w:proofErr w:type="spellStart"/>
      <w:r>
        <w:t>nit</w:t>
      </w:r>
      <w:proofErr w:type="spellEnd"/>
      <w:r>
        <w:t xml:space="preserve">/ </w:t>
      </w:r>
      <w:proofErr w:type="spellStart"/>
      <w:r>
        <w:t>Leuit</w:t>
      </w:r>
      <w:proofErr w:type="spellEnd"/>
      <w:r>
        <w:t xml:space="preserve">. 14. Wär nun recht </w:t>
      </w:r>
      <w:proofErr w:type="spellStart"/>
      <w:r>
        <w:t>geryniget</w:t>
      </w:r>
      <w:proofErr w:type="spellEnd"/>
      <w:r>
        <w:t xml:space="preserve"> was/ der </w:t>
      </w:r>
      <w:proofErr w:type="spellStart"/>
      <w:r>
        <w:t>solt</w:t>
      </w:r>
      <w:proofErr w:type="spellEnd"/>
      <w:r>
        <w:t xml:space="preserve"> dem </w:t>
      </w:r>
      <w:proofErr w:type="spellStart"/>
      <w:r>
        <w:t>gsatz</w:t>
      </w:r>
      <w:proofErr w:type="spellEnd"/>
      <w:r>
        <w:t xml:space="preserve"> nach/ ein </w:t>
      </w:r>
      <w:proofErr w:type="spellStart"/>
      <w:r>
        <w:t>opffer</w:t>
      </w:r>
      <w:proofErr w:type="spellEnd"/>
      <w:r>
        <w:t xml:space="preserve"> geben. Dahin </w:t>
      </w:r>
      <w:proofErr w:type="spellStart"/>
      <w:r>
        <w:t>sicht</w:t>
      </w:r>
      <w:proofErr w:type="spellEnd"/>
      <w:r>
        <w:t xml:space="preserve"> Christus/ so er sagt: Gang hin, </w:t>
      </w:r>
      <w:proofErr w:type="spellStart"/>
      <w:r>
        <w:t>zeyd</w:t>
      </w:r>
      <w:proofErr w:type="spellEnd"/>
      <w:r>
        <w:t xml:space="preserve"> dich dem </w:t>
      </w:r>
      <w:proofErr w:type="spellStart"/>
      <w:r>
        <w:t>priester</w:t>
      </w:r>
      <w:proofErr w:type="spellEnd"/>
      <w:r>
        <w:t xml:space="preserve">/ </w:t>
      </w:r>
      <w:proofErr w:type="spellStart"/>
      <w:r>
        <w:t>vnnd</w:t>
      </w:r>
      <w:proofErr w:type="spellEnd"/>
      <w:r>
        <w:t xml:space="preserve"> </w:t>
      </w:r>
      <w:proofErr w:type="spellStart"/>
      <w:r>
        <w:t>opffer</w:t>
      </w:r>
      <w:proofErr w:type="spellEnd"/>
      <w:r>
        <w:t xml:space="preserve"> die </w:t>
      </w:r>
      <w:proofErr w:type="spellStart"/>
      <w:r>
        <w:t>gaab</w:t>
      </w:r>
      <w:proofErr w:type="spellEnd"/>
      <w:r>
        <w:t xml:space="preserve">/ die Moses </w:t>
      </w:r>
      <w:proofErr w:type="spellStart"/>
      <w:r>
        <w:t>beuolhen</w:t>
      </w:r>
      <w:proofErr w:type="spellEnd"/>
      <w:r>
        <w:t xml:space="preserve"> hat/ </w:t>
      </w:r>
      <w:proofErr w:type="spellStart"/>
      <w:r>
        <w:t>jnen</w:t>
      </w:r>
      <w:proofErr w:type="spellEnd"/>
      <w:r>
        <w:t xml:space="preserve"> zu einer </w:t>
      </w:r>
      <w:proofErr w:type="spellStart"/>
      <w:r>
        <w:t>zügnuß</w:t>
      </w:r>
      <w:proofErr w:type="spellEnd"/>
      <w:r>
        <w:t xml:space="preserve">/ </w:t>
      </w:r>
      <w:proofErr w:type="spellStart"/>
      <w:r>
        <w:t>dz</w:t>
      </w:r>
      <w:proofErr w:type="spellEnd"/>
      <w:r>
        <w:t xml:space="preserve"> ist/ ich </w:t>
      </w:r>
      <w:proofErr w:type="spellStart"/>
      <w:r>
        <w:t>wil</w:t>
      </w:r>
      <w:proofErr w:type="spellEnd"/>
      <w:r>
        <w:t xml:space="preserve"> das du das </w:t>
      </w:r>
      <w:proofErr w:type="spellStart"/>
      <w:r>
        <w:t>gsatz</w:t>
      </w:r>
      <w:proofErr w:type="spellEnd"/>
      <w:r>
        <w:t xml:space="preserve"> haltest/ </w:t>
      </w:r>
      <w:proofErr w:type="spellStart"/>
      <w:r>
        <w:t>zeygest</w:t>
      </w:r>
      <w:proofErr w:type="spellEnd"/>
      <w:r>
        <w:t xml:space="preserve"> dich dem </w:t>
      </w:r>
      <w:proofErr w:type="spellStart"/>
      <w:r>
        <w:t>priester</w:t>
      </w:r>
      <w:proofErr w:type="spellEnd"/>
      <w:r>
        <w:t xml:space="preserve">/ das er dich für </w:t>
      </w:r>
      <w:proofErr w:type="spellStart"/>
      <w:r>
        <w:t>reyn</w:t>
      </w:r>
      <w:proofErr w:type="spellEnd"/>
      <w:r>
        <w:t xml:space="preserve"> </w:t>
      </w:r>
      <w:proofErr w:type="spellStart"/>
      <w:r>
        <w:t>vrteyl</w:t>
      </w:r>
      <w:proofErr w:type="spellEnd"/>
      <w:r>
        <w:t xml:space="preserve">/ </w:t>
      </w:r>
      <w:proofErr w:type="spellStart"/>
      <w:r>
        <w:t>vnd</w:t>
      </w:r>
      <w:proofErr w:type="spellEnd"/>
      <w:r>
        <w:t xml:space="preserve"> gebest </w:t>
      </w:r>
      <w:proofErr w:type="spellStart"/>
      <w:r>
        <w:t>jm</w:t>
      </w:r>
      <w:proofErr w:type="spellEnd"/>
      <w:r>
        <w:t xml:space="preserve"> das </w:t>
      </w:r>
      <w:proofErr w:type="spellStart"/>
      <w:r>
        <w:t>opffer</w:t>
      </w:r>
      <w:proofErr w:type="spellEnd"/>
      <w:r>
        <w:t xml:space="preserve"> zu einer </w:t>
      </w:r>
      <w:proofErr w:type="spellStart"/>
      <w:r>
        <w:t>zügnuß</w:t>
      </w:r>
      <w:proofErr w:type="spellEnd"/>
      <w:r>
        <w:t xml:space="preserve">''/ das ist/ zu einem </w:t>
      </w:r>
      <w:proofErr w:type="spellStart"/>
      <w:r>
        <w:t>gesatz</w:t>
      </w:r>
      <w:proofErr w:type="spellEnd"/>
      <w:r>
        <w:t xml:space="preserve"> oder recht/ das </w:t>
      </w:r>
      <w:proofErr w:type="spellStart"/>
      <w:r>
        <w:t>sy</w:t>
      </w:r>
      <w:proofErr w:type="spellEnd"/>
      <w:r>
        <w:t xml:space="preserve"> </w:t>
      </w:r>
      <w:proofErr w:type="spellStart"/>
      <w:r>
        <w:t>daruon</w:t>
      </w:r>
      <w:proofErr w:type="spellEnd"/>
      <w:r>
        <w:t xml:space="preserve"> </w:t>
      </w:r>
      <w:proofErr w:type="spellStart"/>
      <w:r>
        <w:t>jren</w:t>
      </w:r>
      <w:proofErr w:type="spellEnd"/>
      <w:r>
        <w:t xml:space="preserve"> </w:t>
      </w:r>
      <w:proofErr w:type="spellStart"/>
      <w:r>
        <w:t>teyl</w:t>
      </w:r>
      <w:proofErr w:type="spellEnd"/>
      <w:r>
        <w:t xml:space="preserve">/ </w:t>
      </w:r>
      <w:proofErr w:type="spellStart"/>
      <w:r>
        <w:t>vnd</w:t>
      </w:r>
      <w:proofErr w:type="spellEnd"/>
      <w:r>
        <w:t xml:space="preserve"> </w:t>
      </w:r>
      <w:proofErr w:type="spellStart"/>
      <w:r>
        <w:t>jr</w:t>
      </w:r>
      <w:proofErr w:type="spellEnd"/>
      <w:r>
        <w:t xml:space="preserve"> recht </w:t>
      </w:r>
      <w:proofErr w:type="spellStart"/>
      <w:r>
        <w:t>habind</w:t>
      </w:r>
      <w:proofErr w:type="spellEnd"/>
      <w:r>
        <w:t xml:space="preserve">. Christus </w:t>
      </w:r>
      <w:proofErr w:type="spellStart"/>
      <w:r>
        <w:t>wolt</w:t>
      </w:r>
      <w:proofErr w:type="spellEnd"/>
      <w:r>
        <w:t xml:space="preserve"> </w:t>
      </w:r>
      <w:proofErr w:type="spellStart"/>
      <w:r>
        <w:t>jnen</w:t>
      </w:r>
      <w:proofErr w:type="spellEnd"/>
      <w:r>
        <w:t xml:space="preserve"> noch zu der </w:t>
      </w:r>
      <w:proofErr w:type="spellStart"/>
      <w:r>
        <w:t>zyt</w:t>
      </w:r>
      <w:proofErr w:type="spellEnd"/>
      <w:r>
        <w:t xml:space="preserve">/ an </w:t>
      </w:r>
      <w:proofErr w:type="spellStart"/>
      <w:r>
        <w:t>jrer</w:t>
      </w:r>
      <w:proofErr w:type="spellEnd"/>
      <w:r>
        <w:t xml:space="preserve"> </w:t>
      </w:r>
      <w:proofErr w:type="spellStart"/>
      <w:r>
        <w:t>gerechtkeyt</w:t>
      </w:r>
      <w:proofErr w:type="spellEnd"/>
      <w:r>
        <w:t xml:space="preserve"> </w:t>
      </w:r>
      <w:proofErr w:type="spellStart"/>
      <w:r>
        <w:t>nit</w:t>
      </w:r>
      <w:proofErr w:type="spellEnd"/>
      <w:r>
        <w:t xml:space="preserve"> </w:t>
      </w:r>
      <w:proofErr w:type="spellStart"/>
      <w:r>
        <w:t>nachteylig</w:t>
      </w:r>
      <w:proofErr w:type="spellEnd"/>
      <w:r>
        <w:t xml:space="preserve"> sin/ </w:t>
      </w:r>
      <w:proofErr w:type="spellStart"/>
      <w:r>
        <w:t>darumb</w:t>
      </w:r>
      <w:proofErr w:type="spellEnd"/>
      <w:r>
        <w:t xml:space="preserve"> hieß er den </w:t>
      </w:r>
      <w:proofErr w:type="spellStart"/>
      <w:r>
        <w:t>vssetzigen</w:t>
      </w:r>
      <w:proofErr w:type="spellEnd"/>
      <w:r>
        <w:t xml:space="preserve"> </w:t>
      </w:r>
      <w:proofErr w:type="spellStart"/>
      <w:r>
        <w:t>hingon</w:t>
      </w:r>
      <w:proofErr w:type="spellEnd"/>
      <w:r>
        <w:t xml:space="preserve">/ sich dem </w:t>
      </w:r>
      <w:proofErr w:type="spellStart"/>
      <w:r>
        <w:t>priester</w:t>
      </w:r>
      <w:proofErr w:type="spellEnd"/>
      <w:r>
        <w:t xml:space="preserve"> </w:t>
      </w:r>
      <w:proofErr w:type="spellStart"/>
      <w:r>
        <w:t>erzeygen</w:t>
      </w:r>
      <w:proofErr w:type="spellEnd"/>
      <w:r>
        <w:t xml:space="preserve">/ </w:t>
      </w:r>
      <w:proofErr w:type="spellStart"/>
      <w:r>
        <w:t>vnd</w:t>
      </w:r>
      <w:proofErr w:type="spellEnd"/>
      <w:r>
        <w:t xml:space="preserve"> </w:t>
      </w:r>
      <w:proofErr w:type="spellStart"/>
      <w:r>
        <w:t>opfferen</w:t>
      </w:r>
      <w:proofErr w:type="spellEnd"/>
      <w:r>
        <w:t xml:space="preserve">. rc. Was </w:t>
      </w:r>
      <w:proofErr w:type="spellStart"/>
      <w:r>
        <w:t>gadt</w:t>
      </w:r>
      <w:proofErr w:type="spellEnd"/>
      <w:r>
        <w:t xml:space="preserve"> </w:t>
      </w:r>
      <w:proofErr w:type="spellStart"/>
      <w:r>
        <w:t>dz</w:t>
      </w:r>
      <w:proofErr w:type="spellEnd"/>
      <w:r>
        <w:t xml:space="preserve"> die </w:t>
      </w:r>
      <w:proofErr w:type="spellStart"/>
      <w:r>
        <w:t>orenbycht</w:t>
      </w:r>
      <w:proofErr w:type="spellEnd"/>
      <w:r>
        <w:t xml:space="preserve"> an? dienet doch kein </w:t>
      </w:r>
      <w:proofErr w:type="spellStart"/>
      <w:r>
        <w:t>buchstab</w:t>
      </w:r>
      <w:proofErr w:type="spellEnd"/>
      <w:r>
        <w:t xml:space="preserve"> </w:t>
      </w:r>
      <w:proofErr w:type="spellStart"/>
      <w:r>
        <w:t>dahär</w:t>
      </w:r>
      <w:proofErr w:type="spellEnd"/>
      <w:r>
        <w:t xml:space="preserve">/ wär </w:t>
      </w:r>
      <w:proofErr w:type="spellStart"/>
      <w:r>
        <w:t>kan</w:t>
      </w:r>
      <w:proofErr w:type="spellEnd"/>
      <w:r>
        <w:t xml:space="preserve"> </w:t>
      </w:r>
      <w:proofErr w:type="spellStart"/>
      <w:r>
        <w:t>jnen</w:t>
      </w:r>
      <w:proofErr w:type="spellEnd"/>
      <w:r>
        <w:t xml:space="preserve"> </w:t>
      </w:r>
      <w:proofErr w:type="spellStart"/>
      <w:r>
        <w:t>mer</w:t>
      </w:r>
      <w:proofErr w:type="spellEnd"/>
      <w:r>
        <w:t xml:space="preserve"> </w:t>
      </w:r>
      <w:proofErr w:type="spellStart"/>
      <w:r>
        <w:t>glouben</w:t>
      </w:r>
      <w:proofErr w:type="spellEnd"/>
      <w:r>
        <w:t xml:space="preserve">/ so er den falsch </w:t>
      </w:r>
      <w:proofErr w:type="spellStart"/>
      <w:r>
        <w:t>by</w:t>
      </w:r>
      <w:proofErr w:type="spellEnd"/>
      <w:r>
        <w:t xml:space="preserve"> </w:t>
      </w:r>
      <w:proofErr w:type="spellStart"/>
      <w:r>
        <w:t>jnen</w:t>
      </w:r>
      <w:proofErr w:type="spellEnd"/>
      <w:r>
        <w:t xml:space="preserve"> findt? </w:t>
      </w:r>
    </w:p>
    <w:p w14:paraId="4F85726D" w14:textId="77777777" w:rsidR="006F0D15" w:rsidRDefault="006F0D15" w:rsidP="006F0D15">
      <w:pPr>
        <w:pStyle w:val="StandardWeb"/>
      </w:pPr>
      <w:r>
        <w:rPr>
          <w:rStyle w:val="Fett"/>
          <w:rFonts w:eastAsiaTheme="majorEastAsia"/>
        </w:rPr>
        <w:t xml:space="preserve">Do ober Jesus </w:t>
      </w:r>
      <w:proofErr w:type="spellStart"/>
      <w:r>
        <w:rPr>
          <w:rStyle w:val="Fett"/>
          <w:rFonts w:eastAsiaTheme="majorEastAsia"/>
        </w:rPr>
        <w:t>yngieng</w:t>
      </w:r>
      <w:proofErr w:type="spellEnd"/>
      <w:r>
        <w:rPr>
          <w:rStyle w:val="Fett"/>
          <w:rFonts w:eastAsiaTheme="majorEastAsia"/>
        </w:rPr>
        <w:t xml:space="preserve"> zu Capernaum/ </w:t>
      </w:r>
      <w:proofErr w:type="spellStart"/>
      <w:r>
        <w:rPr>
          <w:rStyle w:val="Fett"/>
          <w:rFonts w:eastAsiaTheme="majorEastAsia"/>
        </w:rPr>
        <w:t>tratt</w:t>
      </w:r>
      <w:proofErr w:type="spellEnd"/>
      <w:r>
        <w:rPr>
          <w:rStyle w:val="Fett"/>
          <w:rFonts w:eastAsiaTheme="majorEastAsia"/>
        </w:rPr>
        <w:t xml:space="preserve"> ein </w:t>
      </w:r>
      <w:proofErr w:type="spellStart"/>
      <w:r>
        <w:rPr>
          <w:rStyle w:val="Fett"/>
          <w:rFonts w:eastAsiaTheme="majorEastAsia"/>
        </w:rPr>
        <w:t>houptman</w:t>
      </w:r>
      <w:proofErr w:type="spellEnd"/>
      <w:r>
        <w:rPr>
          <w:rStyle w:val="Fett"/>
          <w:rFonts w:eastAsiaTheme="majorEastAsia"/>
        </w:rPr>
        <w:t xml:space="preserve"> zu </w:t>
      </w:r>
      <w:proofErr w:type="spellStart"/>
      <w:r>
        <w:rPr>
          <w:rStyle w:val="Fett"/>
          <w:rFonts w:eastAsiaTheme="majorEastAsia"/>
        </w:rPr>
        <w:t>jm</w:t>
      </w:r>
      <w:proofErr w:type="spellEnd"/>
      <w:r>
        <w:rPr>
          <w:rStyle w:val="Fett"/>
          <w:rFonts w:eastAsiaTheme="majorEastAsia"/>
        </w:rPr>
        <w:t xml:space="preserve">/ der </w:t>
      </w:r>
      <w:proofErr w:type="spellStart"/>
      <w:r>
        <w:rPr>
          <w:rStyle w:val="Fett"/>
          <w:rFonts w:eastAsiaTheme="majorEastAsia"/>
        </w:rPr>
        <w:t>batt</w:t>
      </w:r>
      <w:proofErr w:type="spellEnd"/>
      <w:r>
        <w:rPr>
          <w:rStyle w:val="Fett"/>
          <w:rFonts w:eastAsiaTheme="majorEastAsia"/>
        </w:rPr>
        <w:t xml:space="preserve"> </w:t>
      </w:r>
      <w:proofErr w:type="spellStart"/>
      <w:r>
        <w:rPr>
          <w:rStyle w:val="Fett"/>
          <w:rFonts w:eastAsiaTheme="majorEastAsia"/>
        </w:rPr>
        <w:t>jn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sprach: Herr min </w:t>
      </w:r>
      <w:proofErr w:type="spellStart"/>
      <w:r>
        <w:rPr>
          <w:rStyle w:val="Fett"/>
          <w:rFonts w:eastAsiaTheme="majorEastAsia"/>
        </w:rPr>
        <w:t>knecht</w:t>
      </w:r>
      <w:proofErr w:type="spellEnd"/>
      <w:r>
        <w:rPr>
          <w:rStyle w:val="Fett"/>
          <w:rFonts w:eastAsiaTheme="majorEastAsia"/>
        </w:rPr>
        <w:t xml:space="preserve"> </w:t>
      </w:r>
      <w:proofErr w:type="spellStart"/>
      <w:r>
        <w:rPr>
          <w:rStyle w:val="Fett"/>
          <w:rFonts w:eastAsiaTheme="majorEastAsia"/>
        </w:rPr>
        <w:t>ligt</w:t>
      </w:r>
      <w:proofErr w:type="spellEnd"/>
      <w:r>
        <w:rPr>
          <w:rStyle w:val="Fett"/>
          <w:rFonts w:eastAsiaTheme="majorEastAsia"/>
        </w:rPr>
        <w:t>. rc.</w:t>
      </w:r>
      <w:r>
        <w:t xml:space="preserve"> </w:t>
      </w:r>
    </w:p>
    <w:p w14:paraId="4D838EA6" w14:textId="77777777" w:rsidR="006F0D15" w:rsidRDefault="006F0D15" w:rsidP="006F0D15">
      <w:pPr>
        <w:pStyle w:val="StandardWeb"/>
      </w:pPr>
      <w:r>
        <w:t xml:space="preserve">Im </w:t>
      </w:r>
      <w:proofErr w:type="spellStart"/>
      <w:r>
        <w:t>vßsetigen</w:t>
      </w:r>
      <w:proofErr w:type="spellEnd"/>
      <w:r>
        <w:t xml:space="preserve"> der ein Jud ist gewesen/ </w:t>
      </w:r>
      <w:proofErr w:type="spellStart"/>
      <w:r>
        <w:t>hand</w:t>
      </w:r>
      <w:proofErr w:type="spellEnd"/>
      <w:r>
        <w:t xml:space="preserve"> wir ein Exempel des </w:t>
      </w:r>
      <w:proofErr w:type="spellStart"/>
      <w:r>
        <w:t>gloubens</w:t>
      </w:r>
      <w:proofErr w:type="spellEnd"/>
      <w:r>
        <w:t xml:space="preserve"> </w:t>
      </w:r>
      <w:proofErr w:type="spellStart"/>
      <w:r>
        <w:t>gehept</w:t>
      </w:r>
      <w:proofErr w:type="spellEnd"/>
      <w:r>
        <w:t xml:space="preserve">. Aber in </w:t>
      </w:r>
      <w:proofErr w:type="spellStart"/>
      <w:r>
        <w:t>disem</w:t>
      </w:r>
      <w:proofErr w:type="spellEnd"/>
      <w:r>
        <w:t xml:space="preserve"> </w:t>
      </w:r>
      <w:proofErr w:type="spellStart"/>
      <w:r>
        <w:t>houptman</w:t>
      </w:r>
      <w:proofErr w:type="spellEnd"/>
      <w:r>
        <w:t xml:space="preserve"> habend wir </w:t>
      </w:r>
      <w:proofErr w:type="spellStart"/>
      <w:r>
        <w:t>vil</w:t>
      </w:r>
      <w:proofErr w:type="spellEnd"/>
      <w:r>
        <w:t xml:space="preserve"> ein </w:t>
      </w:r>
      <w:proofErr w:type="spellStart"/>
      <w:r>
        <w:t>treffenlicher</w:t>
      </w:r>
      <w:proofErr w:type="spellEnd"/>
      <w:r>
        <w:t xml:space="preserve"> </w:t>
      </w:r>
      <w:proofErr w:type="spellStart"/>
      <w:r>
        <w:t>exempel</w:t>
      </w:r>
      <w:proofErr w:type="spellEnd"/>
      <w:r>
        <w:t xml:space="preserve"> des </w:t>
      </w:r>
      <w:proofErr w:type="spellStart"/>
      <w:r>
        <w:t>gloubens</w:t>
      </w:r>
      <w:proofErr w:type="spellEnd"/>
      <w:r>
        <w:t xml:space="preserve">/ </w:t>
      </w:r>
      <w:proofErr w:type="spellStart"/>
      <w:r>
        <w:t>vnd</w:t>
      </w:r>
      <w:proofErr w:type="spellEnd"/>
      <w:r>
        <w:t xml:space="preserve"> der liebe. Der </w:t>
      </w:r>
      <w:proofErr w:type="spellStart"/>
      <w:r>
        <w:t>außsetzig</w:t>
      </w:r>
      <w:proofErr w:type="spellEnd"/>
      <w:r>
        <w:t xml:space="preserve"> </w:t>
      </w:r>
      <w:proofErr w:type="spellStart"/>
      <w:r>
        <w:t>gloube</w:t>
      </w:r>
      <w:proofErr w:type="spellEnd"/>
      <w:r>
        <w:t xml:space="preserve">/ Christus der </w:t>
      </w:r>
      <w:proofErr w:type="spellStart"/>
      <w:r>
        <w:t>by</w:t>
      </w:r>
      <w:proofErr w:type="spellEnd"/>
      <w:r>
        <w:t xml:space="preserve"> </w:t>
      </w:r>
      <w:proofErr w:type="spellStart"/>
      <w:r>
        <w:t>jm</w:t>
      </w:r>
      <w:proofErr w:type="spellEnd"/>
      <w:r>
        <w:t xml:space="preserve"> stund/ möchte </w:t>
      </w:r>
      <w:proofErr w:type="spellStart"/>
      <w:r>
        <w:t>jn</w:t>
      </w:r>
      <w:proofErr w:type="spellEnd"/>
      <w:r>
        <w:t xml:space="preserve"> </w:t>
      </w:r>
      <w:proofErr w:type="spellStart"/>
      <w:r>
        <w:t>reynigen</w:t>
      </w:r>
      <w:proofErr w:type="spellEnd"/>
      <w:r>
        <w:t xml:space="preserve">. Der </w:t>
      </w:r>
      <w:proofErr w:type="spellStart"/>
      <w:r>
        <w:t>houptman</w:t>
      </w:r>
      <w:proofErr w:type="spellEnd"/>
      <w:r>
        <w:t xml:space="preserve"> aber </w:t>
      </w:r>
      <w:proofErr w:type="spellStart"/>
      <w:r>
        <w:t>gloubt</w:t>
      </w:r>
      <w:proofErr w:type="spellEnd"/>
      <w:r>
        <w:t xml:space="preserve">/ er möchte mit einem </w:t>
      </w:r>
      <w:proofErr w:type="spellStart"/>
      <w:r>
        <w:t>wort</w:t>
      </w:r>
      <w:proofErr w:type="spellEnd"/>
      <w:r>
        <w:t xml:space="preserve"> gesund machen/ wenn er schon </w:t>
      </w:r>
      <w:proofErr w:type="spellStart"/>
      <w:r>
        <w:t>nit</w:t>
      </w:r>
      <w:proofErr w:type="spellEnd"/>
      <w:r>
        <w:t xml:space="preserve"> </w:t>
      </w:r>
      <w:proofErr w:type="spellStart"/>
      <w:r>
        <w:t>gegenwürtig</w:t>
      </w:r>
      <w:proofErr w:type="spellEnd"/>
      <w:r>
        <w:t xml:space="preserve"> </w:t>
      </w:r>
      <w:proofErr w:type="spellStart"/>
      <w:r>
        <w:t>were</w:t>
      </w:r>
      <w:proofErr w:type="spellEnd"/>
      <w:r>
        <w:t xml:space="preserve">: Der </w:t>
      </w:r>
      <w:proofErr w:type="spellStart"/>
      <w:r>
        <w:t>houptman</w:t>
      </w:r>
      <w:proofErr w:type="spellEnd"/>
      <w:r>
        <w:t xml:space="preserve"> hat </w:t>
      </w:r>
      <w:proofErr w:type="spellStart"/>
      <w:r>
        <w:t>ouch</w:t>
      </w:r>
      <w:proofErr w:type="spellEnd"/>
      <w:r>
        <w:t xml:space="preserve"> den </w:t>
      </w:r>
      <w:proofErr w:type="spellStart"/>
      <w:r>
        <w:t>vssetzigen</w:t>
      </w:r>
      <w:proofErr w:type="spellEnd"/>
      <w:r>
        <w:t xml:space="preserve"> in der liebe übertroffen/ dann der </w:t>
      </w:r>
      <w:proofErr w:type="spellStart"/>
      <w:r>
        <w:t>vssetzig</w:t>
      </w:r>
      <w:proofErr w:type="spellEnd"/>
      <w:r>
        <w:t xml:space="preserve"> sucht allein sin </w:t>
      </w:r>
      <w:proofErr w:type="spellStart"/>
      <w:r>
        <w:t>eygne</w:t>
      </w:r>
      <w:proofErr w:type="spellEnd"/>
      <w:r>
        <w:t xml:space="preserve"> </w:t>
      </w:r>
      <w:proofErr w:type="spellStart"/>
      <w:r>
        <w:t>gesundtheyt</w:t>
      </w:r>
      <w:proofErr w:type="spellEnd"/>
      <w:r>
        <w:t xml:space="preserve">: der </w:t>
      </w:r>
      <w:proofErr w:type="spellStart"/>
      <w:r>
        <w:t>houptman</w:t>
      </w:r>
      <w:proofErr w:type="spellEnd"/>
      <w:r>
        <w:t xml:space="preserve"> aber sucht die </w:t>
      </w:r>
      <w:proofErr w:type="spellStart"/>
      <w:r>
        <w:t>gsuntheyt</w:t>
      </w:r>
      <w:proofErr w:type="spellEnd"/>
      <w:r>
        <w:t xml:space="preserve"> </w:t>
      </w:r>
      <w:proofErr w:type="spellStart"/>
      <w:r>
        <w:t>sins</w:t>
      </w:r>
      <w:proofErr w:type="spellEnd"/>
      <w:r>
        <w:t xml:space="preserve"> </w:t>
      </w:r>
      <w:proofErr w:type="spellStart"/>
      <w:r>
        <w:t>knechtes</w:t>
      </w:r>
      <w:proofErr w:type="spellEnd"/>
      <w:r>
        <w:t xml:space="preserve">/ deß </w:t>
      </w:r>
      <w:proofErr w:type="spellStart"/>
      <w:r>
        <w:t>nam</w:t>
      </w:r>
      <w:proofErr w:type="spellEnd"/>
      <w:r>
        <w:t xml:space="preserve"> er sich so </w:t>
      </w:r>
      <w:proofErr w:type="spellStart"/>
      <w:r>
        <w:t>hertzlich</w:t>
      </w:r>
      <w:proofErr w:type="spellEnd"/>
      <w:r>
        <w:t xml:space="preserve"> </w:t>
      </w:r>
      <w:proofErr w:type="spellStart"/>
      <w:r>
        <w:t>vnd</w:t>
      </w:r>
      <w:proofErr w:type="spellEnd"/>
      <w:r>
        <w:t xml:space="preserve"> ernstlich an/ ans wär er </w:t>
      </w:r>
      <w:proofErr w:type="spellStart"/>
      <w:r>
        <w:t>selbs</w:t>
      </w:r>
      <w:proofErr w:type="spellEnd"/>
      <w:r>
        <w:t xml:space="preserve"> in der </w:t>
      </w:r>
      <w:proofErr w:type="spellStart"/>
      <w:r>
        <w:t>kranckheit</w:t>
      </w:r>
      <w:proofErr w:type="spellEnd"/>
      <w:r>
        <w:t xml:space="preserve"> gelegen. Man findet </w:t>
      </w:r>
      <w:proofErr w:type="spellStart"/>
      <w:r>
        <w:t>lüt</w:t>
      </w:r>
      <w:proofErr w:type="spellEnd"/>
      <w:r>
        <w:t xml:space="preserve"> </w:t>
      </w:r>
      <w:proofErr w:type="spellStart"/>
      <w:r>
        <w:t>vnder</w:t>
      </w:r>
      <w:proofErr w:type="spellEnd"/>
      <w:r>
        <w:t xml:space="preserve"> </w:t>
      </w:r>
      <w:proofErr w:type="spellStart"/>
      <w:r>
        <w:t>vns</w:t>
      </w:r>
      <w:proofErr w:type="spellEnd"/>
      <w:r>
        <w:t xml:space="preserve">/ die sich </w:t>
      </w:r>
      <w:proofErr w:type="spellStart"/>
      <w:r>
        <w:t>jrer</w:t>
      </w:r>
      <w:proofErr w:type="spellEnd"/>
      <w:r>
        <w:t xml:space="preserve"> </w:t>
      </w:r>
      <w:proofErr w:type="spellStart"/>
      <w:r>
        <w:t>knecht</w:t>
      </w:r>
      <w:proofErr w:type="spellEnd"/>
      <w:r>
        <w:t xml:space="preserve"> </w:t>
      </w:r>
      <w:proofErr w:type="spellStart"/>
      <w:r>
        <w:t>vnd</w:t>
      </w:r>
      <w:proofErr w:type="spellEnd"/>
      <w:r>
        <w:t xml:space="preserve"> </w:t>
      </w:r>
      <w:proofErr w:type="spellStart"/>
      <w:r>
        <w:t>mägt</w:t>
      </w:r>
      <w:proofErr w:type="spellEnd"/>
      <w:r>
        <w:t xml:space="preserve"> </w:t>
      </w:r>
      <w:proofErr w:type="spellStart"/>
      <w:r>
        <w:t>nüt</w:t>
      </w:r>
      <w:proofErr w:type="spellEnd"/>
      <w:r>
        <w:t xml:space="preserve"> </w:t>
      </w:r>
      <w:proofErr w:type="spellStart"/>
      <w:r>
        <w:t>annemmend</w:t>
      </w:r>
      <w:proofErr w:type="spellEnd"/>
      <w:r>
        <w:t xml:space="preserve">/ </w:t>
      </w:r>
      <w:proofErr w:type="spellStart"/>
      <w:r>
        <w:t>trybend</w:t>
      </w:r>
      <w:proofErr w:type="spellEnd"/>
      <w:r>
        <w:t xml:space="preserve"> </w:t>
      </w:r>
      <w:proofErr w:type="spellStart"/>
      <w:r>
        <w:t>sy</w:t>
      </w:r>
      <w:proofErr w:type="spellEnd"/>
      <w:r>
        <w:t xml:space="preserve"> </w:t>
      </w:r>
      <w:proofErr w:type="spellStart"/>
      <w:r>
        <w:t>vß</w:t>
      </w:r>
      <w:proofErr w:type="spellEnd"/>
      <w:r>
        <w:t xml:space="preserve"> so </w:t>
      </w:r>
      <w:proofErr w:type="spellStart"/>
      <w:r>
        <w:t>sy</w:t>
      </w:r>
      <w:proofErr w:type="spellEnd"/>
      <w:r>
        <w:t xml:space="preserve"> </w:t>
      </w:r>
      <w:proofErr w:type="spellStart"/>
      <w:r>
        <w:t>kranck</w:t>
      </w:r>
      <w:proofErr w:type="spellEnd"/>
      <w:r>
        <w:t xml:space="preserve"> werdend/ fragend </w:t>
      </w:r>
      <w:proofErr w:type="spellStart"/>
      <w:r>
        <w:t>nüt</w:t>
      </w:r>
      <w:proofErr w:type="spellEnd"/>
      <w:r>
        <w:t xml:space="preserve"> darnach das </w:t>
      </w:r>
      <w:proofErr w:type="spellStart"/>
      <w:r>
        <w:t>jnen</w:t>
      </w:r>
      <w:proofErr w:type="spellEnd"/>
      <w:r>
        <w:t xml:space="preserve"> </w:t>
      </w:r>
      <w:proofErr w:type="spellStart"/>
      <w:r>
        <w:t>geholffen</w:t>
      </w:r>
      <w:proofErr w:type="spellEnd"/>
      <w:r>
        <w:t xml:space="preserve"> werde; welches doch </w:t>
      </w:r>
      <w:proofErr w:type="spellStart"/>
      <w:r>
        <w:t>diser</w:t>
      </w:r>
      <w:proofErr w:type="spellEnd"/>
      <w:r>
        <w:t xml:space="preserve"> Heyd </w:t>
      </w:r>
      <w:proofErr w:type="spellStart"/>
      <w:r>
        <w:t>nit</w:t>
      </w:r>
      <w:proofErr w:type="spellEnd"/>
      <w:r>
        <w:t xml:space="preserve"> </w:t>
      </w:r>
      <w:proofErr w:type="spellStart"/>
      <w:r>
        <w:t>gethon</w:t>
      </w:r>
      <w:proofErr w:type="spellEnd"/>
      <w:r>
        <w:t xml:space="preserve"> hat. Es klaget </w:t>
      </w:r>
      <w:proofErr w:type="spellStart"/>
      <w:r>
        <w:t>yederman</w:t>
      </w:r>
      <w:proofErr w:type="spellEnd"/>
      <w:r>
        <w:t xml:space="preserve"> ob den </w:t>
      </w:r>
      <w:proofErr w:type="spellStart"/>
      <w:r>
        <w:t>Eehalten</w:t>
      </w:r>
      <w:proofErr w:type="spellEnd"/>
      <w:r>
        <w:t xml:space="preserve">/ </w:t>
      </w:r>
      <w:proofErr w:type="spellStart"/>
      <w:r>
        <w:t>vnnd</w:t>
      </w:r>
      <w:proofErr w:type="spellEnd"/>
      <w:r>
        <w:t xml:space="preserve"> dargegen klagend sich </w:t>
      </w:r>
      <w:proofErr w:type="spellStart"/>
      <w:r>
        <w:t>ouch</w:t>
      </w:r>
      <w:proofErr w:type="spellEnd"/>
      <w:r>
        <w:t xml:space="preserve"> die </w:t>
      </w:r>
      <w:proofErr w:type="spellStart"/>
      <w:r>
        <w:t>Eehalten</w:t>
      </w:r>
      <w:proofErr w:type="spellEnd"/>
      <w:r>
        <w:t xml:space="preserve"> ab </w:t>
      </w:r>
      <w:proofErr w:type="spellStart"/>
      <w:r>
        <w:t>jren</w:t>
      </w:r>
      <w:proofErr w:type="spellEnd"/>
      <w:r>
        <w:t xml:space="preserve"> </w:t>
      </w:r>
      <w:proofErr w:type="spellStart"/>
      <w:r>
        <w:t>herren</w:t>
      </w:r>
      <w:proofErr w:type="spellEnd"/>
      <w:r>
        <w:t xml:space="preserve"> </w:t>
      </w:r>
      <w:proofErr w:type="spellStart"/>
      <w:r>
        <w:t>vnd</w:t>
      </w:r>
      <w:proofErr w:type="spellEnd"/>
      <w:r>
        <w:t xml:space="preserve"> </w:t>
      </w:r>
      <w:proofErr w:type="spellStart"/>
      <w:r>
        <w:t>frowen</w:t>
      </w:r>
      <w:proofErr w:type="spellEnd"/>
      <w:r>
        <w:t xml:space="preserve">. Diß klagen </w:t>
      </w:r>
      <w:proofErr w:type="spellStart"/>
      <w:r>
        <w:t>kumpt</w:t>
      </w:r>
      <w:proofErr w:type="spellEnd"/>
      <w:r>
        <w:t xml:space="preserve"> zu beyden </w:t>
      </w:r>
      <w:proofErr w:type="spellStart"/>
      <w:r>
        <w:t>syten</w:t>
      </w:r>
      <w:proofErr w:type="spellEnd"/>
      <w:r>
        <w:t xml:space="preserve"> daher/ das wir </w:t>
      </w:r>
      <w:proofErr w:type="spellStart"/>
      <w:r>
        <w:t>nit</w:t>
      </w:r>
      <w:proofErr w:type="spellEnd"/>
      <w:r>
        <w:t xml:space="preserve"> Christen sind/ </w:t>
      </w:r>
      <w:proofErr w:type="spellStart"/>
      <w:r>
        <w:t>vnd</w:t>
      </w:r>
      <w:proofErr w:type="spellEnd"/>
      <w:r>
        <w:t xml:space="preserve"> die liebe </w:t>
      </w:r>
      <w:proofErr w:type="spellStart"/>
      <w:r>
        <w:t>nit</w:t>
      </w:r>
      <w:proofErr w:type="spellEnd"/>
      <w:r>
        <w:t xml:space="preserve"> in </w:t>
      </w:r>
      <w:proofErr w:type="spellStart"/>
      <w:r>
        <w:t>vns</w:t>
      </w:r>
      <w:proofErr w:type="spellEnd"/>
      <w:r>
        <w:t xml:space="preserve"> ist. Ein </w:t>
      </w:r>
      <w:proofErr w:type="spellStart"/>
      <w:r>
        <w:t>Christenlicher</w:t>
      </w:r>
      <w:proofErr w:type="spellEnd"/>
      <w:r>
        <w:t xml:space="preserve"> </w:t>
      </w:r>
      <w:proofErr w:type="spellStart"/>
      <w:r>
        <w:t>herr</w:t>
      </w:r>
      <w:proofErr w:type="spellEnd"/>
      <w:r>
        <w:t xml:space="preserve">/ </w:t>
      </w:r>
      <w:proofErr w:type="spellStart"/>
      <w:r>
        <w:t>meyster</w:t>
      </w:r>
      <w:proofErr w:type="spellEnd"/>
      <w:r>
        <w:t xml:space="preserve"> oder </w:t>
      </w:r>
      <w:proofErr w:type="spellStart"/>
      <w:r>
        <w:t>frouw</w:t>
      </w:r>
      <w:proofErr w:type="spellEnd"/>
      <w:r>
        <w:t xml:space="preserve"> </w:t>
      </w:r>
      <w:proofErr w:type="spellStart"/>
      <w:r>
        <w:t>gedenckend</w:t>
      </w:r>
      <w:proofErr w:type="spellEnd"/>
      <w:r>
        <w:t xml:space="preserve">/ das </w:t>
      </w:r>
      <w:proofErr w:type="spellStart"/>
      <w:r>
        <w:t>sy</w:t>
      </w:r>
      <w:proofErr w:type="spellEnd"/>
      <w:r>
        <w:t xml:space="preserve"> </w:t>
      </w:r>
      <w:proofErr w:type="spellStart"/>
      <w:r>
        <w:t>ouch</w:t>
      </w:r>
      <w:proofErr w:type="spellEnd"/>
      <w:r>
        <w:t xml:space="preserve"> ein </w:t>
      </w:r>
      <w:proofErr w:type="spellStart"/>
      <w:r>
        <w:t>herren</w:t>
      </w:r>
      <w:proofErr w:type="spellEnd"/>
      <w:r>
        <w:t xml:space="preserve"> im </w:t>
      </w:r>
      <w:proofErr w:type="spellStart"/>
      <w:r>
        <w:t>himmel</w:t>
      </w:r>
      <w:proofErr w:type="spellEnd"/>
      <w:r>
        <w:t xml:space="preserve"> habend/ </w:t>
      </w:r>
      <w:proofErr w:type="spellStart"/>
      <w:r>
        <w:t>darumb</w:t>
      </w:r>
      <w:proofErr w:type="spellEnd"/>
      <w:r>
        <w:t xml:space="preserve"> haltend </w:t>
      </w:r>
      <w:proofErr w:type="spellStart"/>
      <w:r>
        <w:t>sy</w:t>
      </w:r>
      <w:proofErr w:type="spellEnd"/>
      <w:r>
        <w:t xml:space="preserve"> sich </w:t>
      </w:r>
      <w:proofErr w:type="spellStart"/>
      <w:r>
        <w:t>früntlich</w:t>
      </w:r>
      <w:proofErr w:type="spellEnd"/>
      <w:r>
        <w:t xml:space="preserve">/ </w:t>
      </w:r>
      <w:proofErr w:type="spellStart"/>
      <w:r>
        <w:t>vnd</w:t>
      </w:r>
      <w:proofErr w:type="spellEnd"/>
      <w:r>
        <w:t xml:space="preserve"> nach aller </w:t>
      </w:r>
      <w:proofErr w:type="spellStart"/>
      <w:r>
        <w:t>billigkeyt</w:t>
      </w:r>
      <w:proofErr w:type="spellEnd"/>
      <w:r>
        <w:t xml:space="preserve"> gegen </w:t>
      </w:r>
      <w:proofErr w:type="spellStart"/>
      <w:r>
        <w:t>jren</w:t>
      </w:r>
      <w:proofErr w:type="spellEnd"/>
      <w:r>
        <w:t xml:space="preserve"> </w:t>
      </w:r>
      <w:proofErr w:type="spellStart"/>
      <w:r>
        <w:t>dieneren</w:t>
      </w:r>
      <w:proofErr w:type="spellEnd"/>
      <w:r>
        <w:t xml:space="preserve">: wie </w:t>
      </w:r>
      <w:proofErr w:type="spellStart"/>
      <w:r>
        <w:t>sy</w:t>
      </w:r>
      <w:proofErr w:type="spellEnd"/>
      <w:r>
        <w:t xml:space="preserve"> </w:t>
      </w:r>
      <w:proofErr w:type="spellStart"/>
      <w:r>
        <w:t>wöltend</w:t>
      </w:r>
      <w:proofErr w:type="spellEnd"/>
      <w:r>
        <w:t xml:space="preserve"> das sich Gott gegen </w:t>
      </w:r>
      <w:proofErr w:type="spellStart"/>
      <w:r>
        <w:t>jnen</w:t>
      </w:r>
      <w:proofErr w:type="spellEnd"/>
      <w:r>
        <w:t xml:space="preserve"> hielt/ </w:t>
      </w:r>
      <w:proofErr w:type="spellStart"/>
      <w:r>
        <w:t>deßglychen</w:t>
      </w:r>
      <w:proofErr w:type="spellEnd"/>
      <w:r>
        <w:t xml:space="preserve"> die </w:t>
      </w:r>
      <w:proofErr w:type="spellStart"/>
      <w:r>
        <w:t>Eehalten</w:t>
      </w:r>
      <w:proofErr w:type="spellEnd"/>
      <w:r>
        <w:t xml:space="preserve"> </w:t>
      </w:r>
      <w:proofErr w:type="spellStart"/>
      <w:r>
        <w:t>kerend</w:t>
      </w:r>
      <w:proofErr w:type="spellEnd"/>
      <w:r>
        <w:t xml:space="preserve"> allen </w:t>
      </w:r>
      <w:proofErr w:type="spellStart"/>
      <w:r>
        <w:t>flyß</w:t>
      </w:r>
      <w:proofErr w:type="spellEnd"/>
      <w:r>
        <w:t xml:space="preserve"> an/ </w:t>
      </w:r>
      <w:proofErr w:type="spellStart"/>
      <w:r>
        <w:t>dz</w:t>
      </w:r>
      <w:proofErr w:type="spellEnd"/>
      <w:r>
        <w:t xml:space="preserve"> </w:t>
      </w:r>
      <w:proofErr w:type="spellStart"/>
      <w:r>
        <w:t>sy</w:t>
      </w:r>
      <w:proofErr w:type="spellEnd"/>
      <w:r>
        <w:t xml:space="preserve"> den nutz </w:t>
      </w:r>
      <w:proofErr w:type="spellStart"/>
      <w:r>
        <w:t>vnd</w:t>
      </w:r>
      <w:proofErr w:type="spellEnd"/>
      <w:r>
        <w:t xml:space="preserve"> frommen </w:t>
      </w:r>
      <w:proofErr w:type="spellStart"/>
      <w:r>
        <w:t>jrer</w:t>
      </w:r>
      <w:proofErr w:type="spellEnd"/>
      <w:r>
        <w:t xml:space="preserve"> </w:t>
      </w:r>
      <w:proofErr w:type="spellStart"/>
      <w:r>
        <w:t>herren</w:t>
      </w:r>
      <w:proofErr w:type="spellEnd"/>
      <w:r>
        <w:t xml:space="preserve"> </w:t>
      </w:r>
      <w:proofErr w:type="spellStart"/>
      <w:r>
        <w:t>vnd</w:t>
      </w:r>
      <w:proofErr w:type="spellEnd"/>
      <w:r>
        <w:t xml:space="preserve"> </w:t>
      </w:r>
      <w:proofErr w:type="spellStart"/>
      <w:r>
        <w:t>frowen</w:t>
      </w:r>
      <w:proofErr w:type="spellEnd"/>
      <w:r>
        <w:t xml:space="preserve"> </w:t>
      </w:r>
      <w:proofErr w:type="spellStart"/>
      <w:r>
        <w:t>fürderen</w:t>
      </w:r>
      <w:proofErr w:type="spellEnd"/>
      <w:r>
        <w:t xml:space="preserve">: </w:t>
      </w:r>
      <w:proofErr w:type="spellStart"/>
      <w:r>
        <w:t>sy</w:t>
      </w:r>
      <w:proofErr w:type="spellEnd"/>
      <w:r>
        <w:t xml:space="preserve"> sind </w:t>
      </w:r>
      <w:proofErr w:type="spellStart"/>
      <w:r>
        <w:t>nit</w:t>
      </w:r>
      <w:proofErr w:type="spellEnd"/>
      <w:r>
        <w:t xml:space="preserve"> </w:t>
      </w:r>
      <w:proofErr w:type="spellStart"/>
      <w:r>
        <w:t>ougen</w:t>
      </w:r>
      <w:proofErr w:type="spellEnd"/>
      <w:r>
        <w:t xml:space="preserve"> </w:t>
      </w:r>
      <w:proofErr w:type="spellStart"/>
      <w:r>
        <w:t>diener</w:t>
      </w:r>
      <w:proofErr w:type="spellEnd"/>
      <w:r>
        <w:t xml:space="preserve">/ </w:t>
      </w:r>
      <w:proofErr w:type="spellStart"/>
      <w:r>
        <w:t>sunder</w:t>
      </w:r>
      <w:proofErr w:type="spellEnd"/>
      <w:r>
        <w:t xml:space="preserve"> dienend </w:t>
      </w:r>
      <w:proofErr w:type="spellStart"/>
      <w:r>
        <w:t>dermassen</w:t>
      </w:r>
      <w:proofErr w:type="spellEnd"/>
      <w:r>
        <w:t xml:space="preserve">/ als ob </w:t>
      </w:r>
      <w:proofErr w:type="spellStart"/>
      <w:r>
        <w:t>sy</w:t>
      </w:r>
      <w:proofErr w:type="spellEnd"/>
      <w:r>
        <w:t xml:space="preserve"> Gott selber </w:t>
      </w:r>
      <w:proofErr w:type="spellStart"/>
      <w:r>
        <w:t>dienetend</w:t>
      </w:r>
      <w:proofErr w:type="spellEnd"/>
      <w:r>
        <w:t xml:space="preserve">. Wie das alles Paulus </w:t>
      </w:r>
      <w:proofErr w:type="spellStart"/>
      <w:r>
        <w:t>gelert</w:t>
      </w:r>
      <w:proofErr w:type="spellEnd"/>
      <w:r>
        <w:t xml:space="preserve"> hat/ die Epheser am 6. </w:t>
      </w:r>
      <w:proofErr w:type="spellStart"/>
      <w:r>
        <w:t>cap</w:t>
      </w:r>
      <w:proofErr w:type="spellEnd"/>
      <w:r>
        <w:t xml:space="preserve">. </w:t>
      </w:r>
      <w:proofErr w:type="spellStart"/>
      <w:r>
        <w:t>vnd</w:t>
      </w:r>
      <w:proofErr w:type="spellEnd"/>
      <w:r>
        <w:t xml:space="preserve"> die </w:t>
      </w:r>
      <w:proofErr w:type="spellStart"/>
      <w:r>
        <w:t>Collosser</w:t>
      </w:r>
      <w:proofErr w:type="spellEnd"/>
      <w:r>
        <w:t xml:space="preserve"> am .4. </w:t>
      </w:r>
      <w:proofErr w:type="spellStart"/>
      <w:r>
        <w:t>cap</w:t>
      </w:r>
      <w:proofErr w:type="spellEnd"/>
      <w:r>
        <w:t xml:space="preserve">. </w:t>
      </w:r>
    </w:p>
    <w:p w14:paraId="4B0441FB" w14:textId="77777777" w:rsidR="006F0D15" w:rsidRDefault="006F0D15" w:rsidP="006F0D15">
      <w:pPr>
        <w:pStyle w:val="StandardWeb"/>
      </w:pPr>
      <w:r>
        <w:rPr>
          <w:rStyle w:val="Fett"/>
          <w:rFonts w:eastAsiaTheme="majorEastAsia"/>
        </w:rPr>
        <w:t xml:space="preserve">Jesus sprach zu </w:t>
      </w:r>
      <w:proofErr w:type="spellStart"/>
      <w:r>
        <w:rPr>
          <w:rStyle w:val="Fett"/>
          <w:rFonts w:eastAsiaTheme="majorEastAsia"/>
        </w:rPr>
        <w:t>jm</w:t>
      </w:r>
      <w:proofErr w:type="spellEnd"/>
      <w:r>
        <w:rPr>
          <w:rStyle w:val="Fett"/>
          <w:rFonts w:eastAsiaTheme="majorEastAsia"/>
        </w:rPr>
        <w:t xml:space="preserve">: Ich </w:t>
      </w:r>
      <w:proofErr w:type="spellStart"/>
      <w:r>
        <w:rPr>
          <w:rStyle w:val="Fett"/>
          <w:rFonts w:eastAsiaTheme="majorEastAsia"/>
        </w:rPr>
        <w:t>wil</w:t>
      </w:r>
      <w:proofErr w:type="spellEnd"/>
      <w:r>
        <w:rPr>
          <w:rStyle w:val="Fett"/>
          <w:rFonts w:eastAsiaTheme="majorEastAsia"/>
        </w:rPr>
        <w:t xml:space="preserve"> kommen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jn</w:t>
      </w:r>
      <w:proofErr w:type="spellEnd"/>
      <w:r>
        <w:rPr>
          <w:rStyle w:val="Fett"/>
          <w:rFonts w:eastAsiaTheme="majorEastAsia"/>
        </w:rPr>
        <w:t xml:space="preserve"> </w:t>
      </w:r>
      <w:proofErr w:type="spellStart"/>
      <w:r>
        <w:rPr>
          <w:rStyle w:val="Fett"/>
          <w:rFonts w:eastAsiaTheme="majorEastAsia"/>
        </w:rPr>
        <w:t>gsund</w:t>
      </w:r>
      <w:proofErr w:type="spellEnd"/>
      <w:r>
        <w:rPr>
          <w:rStyle w:val="Fett"/>
          <w:rFonts w:eastAsiaTheme="majorEastAsia"/>
        </w:rPr>
        <w:t xml:space="preserve"> machen.</w:t>
      </w:r>
      <w:r>
        <w:t xml:space="preserve"> </w:t>
      </w:r>
    </w:p>
    <w:p w14:paraId="7D64258D" w14:textId="77777777" w:rsidR="006F0D15" w:rsidRDefault="006F0D15" w:rsidP="006F0D15">
      <w:pPr>
        <w:pStyle w:val="StandardWeb"/>
      </w:pPr>
      <w:r>
        <w:t xml:space="preserve">Hie sehend wir/ wie </w:t>
      </w:r>
      <w:proofErr w:type="spellStart"/>
      <w:r>
        <w:t>früntlich</w:t>
      </w:r>
      <w:proofErr w:type="spellEnd"/>
      <w:r>
        <w:t xml:space="preserve"> Christus </w:t>
      </w:r>
      <w:proofErr w:type="spellStart"/>
      <w:r>
        <w:t>sye</w:t>
      </w:r>
      <w:proofErr w:type="spellEnd"/>
      <w:r>
        <w:t xml:space="preserve"> gegen den armen </w:t>
      </w:r>
      <w:proofErr w:type="spellStart"/>
      <w:r>
        <w:t>sünderen</w:t>
      </w:r>
      <w:proofErr w:type="spellEnd"/>
      <w:r>
        <w:t xml:space="preserve">/ </w:t>
      </w:r>
      <w:proofErr w:type="spellStart"/>
      <w:r>
        <w:t>wiewol</w:t>
      </w:r>
      <w:proofErr w:type="spellEnd"/>
      <w:r>
        <w:t xml:space="preserve"> </w:t>
      </w:r>
      <w:proofErr w:type="spellStart"/>
      <w:r>
        <w:t>diser</w:t>
      </w:r>
      <w:proofErr w:type="spellEnd"/>
      <w:r>
        <w:t xml:space="preserve"> </w:t>
      </w:r>
      <w:proofErr w:type="spellStart"/>
      <w:r>
        <w:t>houptman</w:t>
      </w:r>
      <w:proofErr w:type="spellEnd"/>
      <w:r>
        <w:t xml:space="preserve"> ein Heyd was/ </w:t>
      </w:r>
      <w:proofErr w:type="spellStart"/>
      <w:r>
        <w:t>vnd</w:t>
      </w:r>
      <w:proofErr w:type="spellEnd"/>
      <w:r>
        <w:t xml:space="preserve"> ein </w:t>
      </w:r>
      <w:proofErr w:type="spellStart"/>
      <w:r>
        <w:t>kriegsman</w:t>
      </w:r>
      <w:proofErr w:type="spellEnd"/>
      <w:r>
        <w:t xml:space="preserve">/ </w:t>
      </w:r>
      <w:proofErr w:type="spellStart"/>
      <w:r>
        <w:t>wleche</w:t>
      </w:r>
      <w:proofErr w:type="spellEnd"/>
      <w:r>
        <w:t xml:space="preserve"> doch </w:t>
      </w:r>
      <w:proofErr w:type="spellStart"/>
      <w:r>
        <w:t>gemeynlich</w:t>
      </w:r>
      <w:proofErr w:type="spellEnd"/>
      <w:r>
        <w:t xml:space="preserve"> </w:t>
      </w:r>
      <w:proofErr w:type="spellStart"/>
      <w:r>
        <w:t>gottloß</w:t>
      </w:r>
      <w:proofErr w:type="spellEnd"/>
      <w:r>
        <w:t xml:space="preserve"> sind/ </w:t>
      </w:r>
      <w:proofErr w:type="spellStart"/>
      <w:r>
        <w:t>dennocht</w:t>
      </w:r>
      <w:proofErr w:type="spellEnd"/>
      <w:r>
        <w:t xml:space="preserve"> hat </w:t>
      </w:r>
      <w:proofErr w:type="spellStart"/>
      <w:r>
        <w:t>jnn</w:t>
      </w:r>
      <w:proofErr w:type="spellEnd"/>
      <w:r>
        <w:t xml:space="preserve"> Christus von </w:t>
      </w:r>
      <w:proofErr w:type="spellStart"/>
      <w:r>
        <w:t>stundan</w:t>
      </w:r>
      <w:proofErr w:type="spellEnd"/>
      <w:r>
        <w:t xml:space="preserve"> erhört/ </w:t>
      </w:r>
      <w:proofErr w:type="spellStart"/>
      <w:r>
        <w:t>vnd</w:t>
      </w:r>
      <w:proofErr w:type="spellEnd"/>
      <w:r>
        <w:t xml:space="preserve"> </w:t>
      </w:r>
      <w:proofErr w:type="spellStart"/>
      <w:r>
        <w:t>hilff</w:t>
      </w:r>
      <w:proofErr w:type="spellEnd"/>
      <w:r>
        <w:t xml:space="preserve"> zugesagt. Ein </w:t>
      </w:r>
      <w:proofErr w:type="spellStart"/>
      <w:r>
        <w:t>sölich</w:t>
      </w:r>
      <w:proofErr w:type="spellEnd"/>
      <w:r>
        <w:t xml:space="preserve"> </w:t>
      </w:r>
      <w:proofErr w:type="spellStart"/>
      <w:r>
        <w:t>wolgefallenn</w:t>
      </w:r>
      <w:proofErr w:type="spellEnd"/>
      <w:r>
        <w:t xml:space="preserve"> hat Christus ab einem </w:t>
      </w:r>
      <w:proofErr w:type="spellStart"/>
      <w:r>
        <w:t>glöubigen</w:t>
      </w:r>
      <w:proofErr w:type="spellEnd"/>
      <w:r>
        <w:t xml:space="preserve"> </w:t>
      </w:r>
      <w:proofErr w:type="spellStart"/>
      <w:r>
        <w:t>hertzen</w:t>
      </w:r>
      <w:proofErr w:type="spellEnd"/>
      <w:r>
        <w:t xml:space="preserve">/ das </w:t>
      </w:r>
      <w:proofErr w:type="spellStart"/>
      <w:r>
        <w:t>sol</w:t>
      </w:r>
      <w:proofErr w:type="spellEnd"/>
      <w:r>
        <w:t xml:space="preserve"> </w:t>
      </w:r>
      <w:proofErr w:type="spellStart"/>
      <w:r>
        <w:t>vns</w:t>
      </w:r>
      <w:proofErr w:type="spellEnd"/>
      <w:r>
        <w:t xml:space="preserve"> </w:t>
      </w:r>
      <w:proofErr w:type="spellStart"/>
      <w:r>
        <w:t>billich</w:t>
      </w:r>
      <w:proofErr w:type="spellEnd"/>
      <w:r>
        <w:t xml:space="preserve"> zu Christo ziehen/ das wir </w:t>
      </w:r>
      <w:proofErr w:type="spellStart"/>
      <w:r>
        <w:t>jm</w:t>
      </w:r>
      <w:proofErr w:type="spellEnd"/>
      <w:r>
        <w:t xml:space="preserve"> </w:t>
      </w:r>
      <w:proofErr w:type="spellStart"/>
      <w:r>
        <w:t>gloubind</w:t>
      </w:r>
      <w:proofErr w:type="spellEnd"/>
      <w:r>
        <w:t xml:space="preserve"> </w:t>
      </w:r>
      <w:proofErr w:type="spellStart"/>
      <w:r>
        <w:t>vnnd</w:t>
      </w:r>
      <w:proofErr w:type="spellEnd"/>
      <w:r>
        <w:t xml:space="preserve"> </w:t>
      </w:r>
      <w:proofErr w:type="spellStart"/>
      <w:r>
        <w:t>truwind</w:t>
      </w:r>
      <w:proofErr w:type="spellEnd"/>
      <w:r>
        <w:t xml:space="preserve">/ so werdend wir sin </w:t>
      </w:r>
      <w:proofErr w:type="spellStart"/>
      <w:r>
        <w:t>güte</w:t>
      </w:r>
      <w:proofErr w:type="spellEnd"/>
      <w:r>
        <w:t xml:space="preserve"> </w:t>
      </w:r>
      <w:proofErr w:type="spellStart"/>
      <w:r>
        <w:t>vnnd</w:t>
      </w:r>
      <w:proofErr w:type="spellEnd"/>
      <w:r>
        <w:t xml:space="preserve"> </w:t>
      </w:r>
      <w:proofErr w:type="spellStart"/>
      <w:r>
        <w:t>früntlicheyt</w:t>
      </w:r>
      <w:proofErr w:type="spellEnd"/>
      <w:r>
        <w:t xml:space="preserve"> </w:t>
      </w:r>
      <w:proofErr w:type="spellStart"/>
      <w:r>
        <w:t>ouch</w:t>
      </w:r>
      <w:proofErr w:type="spellEnd"/>
      <w:r>
        <w:t xml:space="preserve"> </w:t>
      </w:r>
      <w:proofErr w:type="spellStart"/>
      <w:r>
        <w:t>erfaren</w:t>
      </w:r>
      <w:proofErr w:type="spellEnd"/>
      <w:r>
        <w:t xml:space="preserve">. </w:t>
      </w:r>
    </w:p>
    <w:p w14:paraId="06019D98" w14:textId="77777777" w:rsidR="006F0D15" w:rsidRDefault="006F0D15" w:rsidP="006F0D15">
      <w:pPr>
        <w:pStyle w:val="StandardWeb"/>
      </w:pPr>
      <w:r>
        <w:rPr>
          <w:rStyle w:val="Fett"/>
          <w:rFonts w:eastAsiaTheme="majorEastAsia"/>
        </w:rPr>
        <w:t xml:space="preserve">Der </w:t>
      </w:r>
      <w:proofErr w:type="spellStart"/>
      <w:r>
        <w:rPr>
          <w:rStyle w:val="Fett"/>
          <w:rFonts w:eastAsiaTheme="majorEastAsia"/>
        </w:rPr>
        <w:t>houptman</w:t>
      </w:r>
      <w:proofErr w:type="spellEnd"/>
      <w:r>
        <w:rPr>
          <w:rStyle w:val="Fett"/>
          <w:rFonts w:eastAsiaTheme="majorEastAsia"/>
        </w:rPr>
        <w:t xml:space="preserve"> </w:t>
      </w:r>
      <w:proofErr w:type="spellStart"/>
      <w:r>
        <w:rPr>
          <w:rStyle w:val="Fett"/>
          <w:rFonts w:eastAsiaTheme="majorEastAsia"/>
        </w:rPr>
        <w:t>antwort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sprach: Herr ich bin </w:t>
      </w:r>
      <w:proofErr w:type="spellStart"/>
      <w:r>
        <w:rPr>
          <w:rStyle w:val="Fett"/>
          <w:rFonts w:eastAsiaTheme="majorEastAsia"/>
        </w:rPr>
        <w:t>nit</w:t>
      </w:r>
      <w:proofErr w:type="spellEnd"/>
      <w:r>
        <w:rPr>
          <w:rStyle w:val="Fett"/>
          <w:rFonts w:eastAsiaTheme="majorEastAsia"/>
        </w:rPr>
        <w:t xml:space="preserve"> wärt </w:t>
      </w:r>
      <w:proofErr w:type="spellStart"/>
      <w:r>
        <w:rPr>
          <w:rStyle w:val="Fett"/>
          <w:rFonts w:eastAsiaTheme="majorEastAsia"/>
        </w:rPr>
        <w:t>dz</w:t>
      </w:r>
      <w:proofErr w:type="spellEnd"/>
      <w:r>
        <w:rPr>
          <w:rStyle w:val="Fett"/>
          <w:rFonts w:eastAsiaTheme="majorEastAsia"/>
        </w:rPr>
        <w:t xml:space="preserve"> du </w:t>
      </w:r>
      <w:proofErr w:type="spellStart"/>
      <w:r>
        <w:rPr>
          <w:rStyle w:val="Fett"/>
          <w:rFonts w:eastAsiaTheme="majorEastAsia"/>
        </w:rPr>
        <w:t>gangest</w:t>
      </w:r>
      <w:proofErr w:type="spellEnd"/>
      <w:r>
        <w:rPr>
          <w:rStyle w:val="Fett"/>
          <w:rFonts w:eastAsiaTheme="majorEastAsia"/>
        </w:rPr>
        <w:t xml:space="preserve"> </w:t>
      </w:r>
      <w:proofErr w:type="spellStart"/>
      <w:r>
        <w:rPr>
          <w:rStyle w:val="Fett"/>
          <w:rFonts w:eastAsiaTheme="majorEastAsia"/>
        </w:rPr>
        <w:t>vnder</w:t>
      </w:r>
      <w:proofErr w:type="spellEnd"/>
      <w:r>
        <w:rPr>
          <w:rStyle w:val="Fett"/>
          <w:rFonts w:eastAsiaTheme="majorEastAsia"/>
        </w:rPr>
        <w:t xml:space="preserve"> min </w:t>
      </w:r>
      <w:proofErr w:type="spellStart"/>
      <w:r>
        <w:rPr>
          <w:rStyle w:val="Fett"/>
          <w:rFonts w:eastAsiaTheme="majorEastAsia"/>
        </w:rPr>
        <w:t>dach</w:t>
      </w:r>
      <w:proofErr w:type="spellEnd"/>
      <w:r>
        <w:rPr>
          <w:rStyle w:val="Fett"/>
          <w:rFonts w:eastAsiaTheme="majorEastAsia"/>
        </w:rPr>
        <w:t>. rc.</w:t>
      </w:r>
      <w:r>
        <w:t xml:space="preserve"> </w:t>
      </w:r>
    </w:p>
    <w:p w14:paraId="07077E01" w14:textId="77777777" w:rsidR="006F0D15" w:rsidRDefault="006F0D15" w:rsidP="006F0D15">
      <w:pPr>
        <w:pStyle w:val="StandardWeb"/>
      </w:pPr>
      <w:proofErr w:type="spellStart"/>
      <w:r>
        <w:t>Diser</w:t>
      </w:r>
      <w:proofErr w:type="spellEnd"/>
      <w:r>
        <w:t xml:space="preserve"> </w:t>
      </w:r>
      <w:proofErr w:type="spellStart"/>
      <w:r>
        <w:t>Houptman</w:t>
      </w:r>
      <w:proofErr w:type="spellEnd"/>
      <w:r>
        <w:t xml:space="preserve"> </w:t>
      </w:r>
      <w:proofErr w:type="spellStart"/>
      <w:r>
        <w:t>hatt</w:t>
      </w:r>
      <w:proofErr w:type="spellEnd"/>
      <w:r>
        <w:t xml:space="preserve"> ein </w:t>
      </w:r>
      <w:proofErr w:type="spellStart"/>
      <w:r>
        <w:t>sölchen</w:t>
      </w:r>
      <w:proofErr w:type="spellEnd"/>
      <w:r>
        <w:t xml:space="preserve"> </w:t>
      </w:r>
      <w:proofErr w:type="spellStart"/>
      <w:r>
        <w:t>glouben</w:t>
      </w:r>
      <w:proofErr w:type="spellEnd"/>
      <w:r>
        <w:t xml:space="preserve">/ das er am </w:t>
      </w:r>
      <w:proofErr w:type="spellStart"/>
      <w:r>
        <w:t>wort</w:t>
      </w:r>
      <w:proofErr w:type="spellEnd"/>
      <w:r>
        <w:t xml:space="preserve"> </w:t>
      </w:r>
      <w:proofErr w:type="spellStart"/>
      <w:r>
        <w:t>vnd</w:t>
      </w:r>
      <w:proofErr w:type="spellEnd"/>
      <w:r>
        <w:t xml:space="preserve"> an der </w:t>
      </w:r>
      <w:proofErr w:type="spellStart"/>
      <w:r>
        <w:t>zusagung</w:t>
      </w:r>
      <w:proofErr w:type="spellEnd"/>
      <w:r>
        <w:t xml:space="preserve"> Christi </w:t>
      </w:r>
      <w:proofErr w:type="spellStart"/>
      <w:r>
        <w:t>benügig</w:t>
      </w:r>
      <w:proofErr w:type="spellEnd"/>
      <w:r>
        <w:t xml:space="preserve"> was/ </w:t>
      </w:r>
      <w:proofErr w:type="spellStart"/>
      <w:r>
        <w:t>vnd</w:t>
      </w:r>
      <w:proofErr w:type="spellEnd"/>
      <w:r>
        <w:t xml:space="preserve"> </w:t>
      </w:r>
      <w:proofErr w:type="spellStart"/>
      <w:r>
        <w:t>nit</w:t>
      </w:r>
      <w:proofErr w:type="spellEnd"/>
      <w:r>
        <w:t xml:space="preserve"> </w:t>
      </w:r>
      <w:proofErr w:type="spellStart"/>
      <w:r>
        <w:t>wyter</w:t>
      </w:r>
      <w:proofErr w:type="spellEnd"/>
      <w:r>
        <w:t xml:space="preserve"> fragt: </w:t>
      </w:r>
      <w:proofErr w:type="spellStart"/>
      <w:r>
        <w:t>vermeynt</w:t>
      </w:r>
      <w:proofErr w:type="spellEnd"/>
      <w:r>
        <w:t xml:space="preserve"> Christus </w:t>
      </w:r>
      <w:proofErr w:type="spellStart"/>
      <w:r>
        <w:t>möchts</w:t>
      </w:r>
      <w:proofErr w:type="spellEnd"/>
      <w:r>
        <w:t xml:space="preserve"> mit einem </w:t>
      </w:r>
      <w:proofErr w:type="spellStart"/>
      <w:r>
        <w:t>wort</w:t>
      </w:r>
      <w:proofErr w:type="spellEnd"/>
      <w:r>
        <w:t xml:space="preserve"> </w:t>
      </w:r>
      <w:proofErr w:type="spellStart"/>
      <w:r>
        <w:t>vßrichten</w:t>
      </w:r>
      <w:proofErr w:type="spellEnd"/>
      <w:r>
        <w:t xml:space="preserve">/ derhalben es </w:t>
      </w:r>
      <w:proofErr w:type="spellStart"/>
      <w:r>
        <w:t>nit</w:t>
      </w:r>
      <w:proofErr w:type="spellEnd"/>
      <w:r>
        <w:t xml:space="preserve"> von </w:t>
      </w:r>
      <w:proofErr w:type="spellStart"/>
      <w:r>
        <w:t>nöten</w:t>
      </w:r>
      <w:proofErr w:type="spellEnd"/>
      <w:r>
        <w:t xml:space="preserve"> wär/ </w:t>
      </w:r>
      <w:proofErr w:type="spellStart"/>
      <w:r>
        <w:t>dz</w:t>
      </w:r>
      <w:proofErr w:type="spellEnd"/>
      <w:r>
        <w:t xml:space="preserve"> er </w:t>
      </w:r>
      <w:proofErr w:type="spellStart"/>
      <w:r>
        <w:t>lyplich</w:t>
      </w:r>
      <w:proofErr w:type="spellEnd"/>
      <w:r>
        <w:t xml:space="preserve"> in sin </w:t>
      </w:r>
      <w:proofErr w:type="spellStart"/>
      <w:r>
        <w:t>huß</w:t>
      </w:r>
      <w:proofErr w:type="spellEnd"/>
      <w:r>
        <w:t xml:space="preserve"> </w:t>
      </w:r>
      <w:proofErr w:type="spellStart"/>
      <w:r>
        <w:t>gieng</w:t>
      </w:r>
      <w:proofErr w:type="spellEnd"/>
      <w:r>
        <w:t xml:space="preserve">/ </w:t>
      </w:r>
      <w:proofErr w:type="spellStart"/>
      <w:r>
        <w:t>darumb</w:t>
      </w:r>
      <w:proofErr w:type="spellEnd"/>
      <w:r>
        <w:t xml:space="preserve"> sagt er: Herr ich bin </w:t>
      </w:r>
      <w:proofErr w:type="spellStart"/>
      <w:r>
        <w:t>nit</w:t>
      </w:r>
      <w:proofErr w:type="spellEnd"/>
      <w:r>
        <w:t xml:space="preserve"> </w:t>
      </w:r>
      <w:proofErr w:type="spellStart"/>
      <w:r>
        <w:t>wärdt.rc</w:t>
      </w:r>
      <w:proofErr w:type="spellEnd"/>
      <w:r>
        <w:t xml:space="preserve">. Kein </w:t>
      </w:r>
      <w:proofErr w:type="spellStart"/>
      <w:r>
        <w:t>sölcher</w:t>
      </w:r>
      <w:proofErr w:type="spellEnd"/>
      <w:r>
        <w:t xml:space="preserve"> </w:t>
      </w:r>
      <w:proofErr w:type="spellStart"/>
      <w:r>
        <w:t>gloub</w:t>
      </w:r>
      <w:proofErr w:type="spellEnd"/>
      <w:r>
        <w:t xml:space="preserve"> ist </w:t>
      </w:r>
      <w:proofErr w:type="spellStart"/>
      <w:r>
        <w:t>vnder</w:t>
      </w:r>
      <w:proofErr w:type="spellEnd"/>
      <w:r>
        <w:t xml:space="preserve"> </w:t>
      </w:r>
      <w:proofErr w:type="spellStart"/>
      <w:r>
        <w:t>vns</w:t>
      </w:r>
      <w:proofErr w:type="spellEnd"/>
      <w:r>
        <w:t xml:space="preserve"> erfunden worden. Wir sind am </w:t>
      </w:r>
      <w:proofErr w:type="spellStart"/>
      <w:r>
        <w:t>wort</w:t>
      </w:r>
      <w:proofErr w:type="spellEnd"/>
      <w:r>
        <w:t xml:space="preserve"> </w:t>
      </w:r>
      <w:proofErr w:type="spellStart"/>
      <w:r>
        <w:t>vnnd</w:t>
      </w:r>
      <w:proofErr w:type="spellEnd"/>
      <w:r>
        <w:t xml:space="preserve"> an der </w:t>
      </w:r>
      <w:proofErr w:type="spellStart"/>
      <w:r>
        <w:t>zusagung</w:t>
      </w:r>
      <w:proofErr w:type="spellEnd"/>
      <w:r>
        <w:t xml:space="preserve"> Gottes </w:t>
      </w:r>
      <w:proofErr w:type="spellStart"/>
      <w:r>
        <w:t>nit</w:t>
      </w:r>
      <w:proofErr w:type="spellEnd"/>
      <w:r>
        <w:t xml:space="preserve"> </w:t>
      </w:r>
      <w:proofErr w:type="spellStart"/>
      <w:r>
        <w:t>gesettiget</w:t>
      </w:r>
      <w:proofErr w:type="spellEnd"/>
      <w:r>
        <w:t xml:space="preserve"> gewesen/ sonder habend </w:t>
      </w:r>
      <w:proofErr w:type="spellStart"/>
      <w:r>
        <w:t>gewelt</w:t>
      </w:r>
      <w:proofErr w:type="spellEnd"/>
      <w:r>
        <w:t xml:space="preserve">/ das man </w:t>
      </w:r>
      <w:proofErr w:type="spellStart"/>
      <w:r>
        <w:t>vns</w:t>
      </w:r>
      <w:proofErr w:type="spellEnd"/>
      <w:r>
        <w:t xml:space="preserve"> Christum </w:t>
      </w:r>
      <w:proofErr w:type="spellStart"/>
      <w:r>
        <w:t>lyßlich</w:t>
      </w:r>
      <w:proofErr w:type="spellEnd"/>
      <w:r>
        <w:t xml:space="preserve"> im Sacrament zu </w:t>
      </w:r>
      <w:proofErr w:type="spellStart"/>
      <w:r>
        <w:t>huß</w:t>
      </w:r>
      <w:proofErr w:type="spellEnd"/>
      <w:r>
        <w:t xml:space="preserve"> trage: ist einer </w:t>
      </w:r>
      <w:proofErr w:type="spellStart"/>
      <w:r>
        <w:t>kranck</w:t>
      </w:r>
      <w:proofErr w:type="spellEnd"/>
      <w:r>
        <w:t xml:space="preserve"> worden/ oder gestorben/ so ists die erst frag gewesen/ ob er </w:t>
      </w:r>
      <w:proofErr w:type="spellStart"/>
      <w:r>
        <w:t>ouch</w:t>
      </w:r>
      <w:proofErr w:type="spellEnd"/>
      <w:r>
        <w:t xml:space="preserve"> hab das Sacrament empfangen/ als ob all </w:t>
      </w:r>
      <w:proofErr w:type="spellStart"/>
      <w:r>
        <w:t>vnser</w:t>
      </w:r>
      <w:proofErr w:type="spellEnd"/>
      <w:r>
        <w:t xml:space="preserve"> </w:t>
      </w:r>
      <w:proofErr w:type="spellStart"/>
      <w:r>
        <w:t>trost</w:t>
      </w:r>
      <w:proofErr w:type="spellEnd"/>
      <w:r>
        <w:t xml:space="preserve"> </w:t>
      </w:r>
      <w:proofErr w:type="spellStart"/>
      <w:r>
        <w:t>vnnd</w:t>
      </w:r>
      <w:proofErr w:type="spellEnd"/>
      <w:r>
        <w:t xml:space="preserve"> </w:t>
      </w:r>
      <w:proofErr w:type="spellStart"/>
      <w:r>
        <w:t>seligkeyt</w:t>
      </w:r>
      <w:proofErr w:type="spellEnd"/>
      <w:r>
        <w:t xml:space="preserve"> darinn gestanden </w:t>
      </w:r>
      <w:proofErr w:type="spellStart"/>
      <w:r>
        <w:t>sye</w:t>
      </w:r>
      <w:proofErr w:type="spellEnd"/>
      <w:r>
        <w:t xml:space="preserve">/ da hats </w:t>
      </w:r>
      <w:proofErr w:type="spellStart"/>
      <w:r>
        <w:t>nüt</w:t>
      </w:r>
      <w:proofErr w:type="spellEnd"/>
      <w:r>
        <w:t xml:space="preserve"> </w:t>
      </w:r>
      <w:proofErr w:type="spellStart"/>
      <w:r>
        <w:t>golten</w:t>
      </w:r>
      <w:proofErr w:type="spellEnd"/>
      <w:r>
        <w:t xml:space="preserve">/ das Christus </w:t>
      </w:r>
      <w:proofErr w:type="spellStart"/>
      <w:r>
        <w:t>Joan.6</w:t>
      </w:r>
      <w:proofErr w:type="spellEnd"/>
      <w:r>
        <w:t xml:space="preserve">. sagt: Wär an mich </w:t>
      </w:r>
      <w:proofErr w:type="spellStart"/>
      <w:r>
        <w:t>gloubt</w:t>
      </w:r>
      <w:proofErr w:type="spellEnd"/>
      <w:r>
        <w:t xml:space="preserve">/ der hat das ewig leben: Item/ Wär zu mir </w:t>
      </w:r>
      <w:proofErr w:type="spellStart"/>
      <w:r>
        <w:t>kumpt</w:t>
      </w:r>
      <w:proofErr w:type="spellEnd"/>
      <w:r>
        <w:t xml:space="preserve">/ den </w:t>
      </w:r>
      <w:proofErr w:type="spellStart"/>
      <w:r>
        <w:t>wirt</w:t>
      </w:r>
      <w:proofErr w:type="spellEnd"/>
      <w:r>
        <w:t xml:space="preserve"> </w:t>
      </w:r>
      <w:proofErr w:type="spellStart"/>
      <w:r>
        <w:t>nit</w:t>
      </w:r>
      <w:proofErr w:type="spellEnd"/>
      <w:r>
        <w:t xml:space="preserve"> </w:t>
      </w:r>
      <w:proofErr w:type="spellStart"/>
      <w:r>
        <w:t>hungeren</w:t>
      </w:r>
      <w:proofErr w:type="spellEnd"/>
      <w:r>
        <w:t xml:space="preserve">: </w:t>
      </w:r>
      <w:proofErr w:type="spellStart"/>
      <w:r>
        <w:t>vnd</w:t>
      </w:r>
      <w:proofErr w:type="spellEnd"/>
      <w:r>
        <w:t xml:space="preserve"> wer an mich </w:t>
      </w:r>
      <w:proofErr w:type="spellStart"/>
      <w:r>
        <w:t>gloubt</w:t>
      </w:r>
      <w:proofErr w:type="spellEnd"/>
      <w:r>
        <w:t xml:space="preserve">/ den </w:t>
      </w:r>
      <w:proofErr w:type="spellStart"/>
      <w:r>
        <w:t>wirt</w:t>
      </w:r>
      <w:proofErr w:type="spellEnd"/>
      <w:r>
        <w:t xml:space="preserve"> </w:t>
      </w:r>
      <w:proofErr w:type="spellStart"/>
      <w:r>
        <w:t>nimmermer</w:t>
      </w:r>
      <w:proofErr w:type="spellEnd"/>
      <w:r>
        <w:t xml:space="preserve"> dürsten/ den </w:t>
      </w:r>
      <w:proofErr w:type="spellStart"/>
      <w:r>
        <w:t>hunger</w:t>
      </w:r>
      <w:proofErr w:type="spellEnd"/>
      <w:r>
        <w:t xml:space="preserve"> </w:t>
      </w:r>
      <w:proofErr w:type="spellStart"/>
      <w:r>
        <w:t>vnd</w:t>
      </w:r>
      <w:proofErr w:type="spellEnd"/>
      <w:r>
        <w:t xml:space="preserve"> </w:t>
      </w:r>
      <w:proofErr w:type="spellStart"/>
      <w:r>
        <w:t>durst</w:t>
      </w:r>
      <w:proofErr w:type="spellEnd"/>
      <w:r>
        <w:t xml:space="preserve"> habend wir </w:t>
      </w:r>
      <w:proofErr w:type="spellStart"/>
      <w:r>
        <w:t>vns</w:t>
      </w:r>
      <w:proofErr w:type="spellEnd"/>
      <w:r>
        <w:t xml:space="preserve"> mit dem Sacrament wollen </w:t>
      </w:r>
      <w:proofErr w:type="spellStart"/>
      <w:r>
        <w:t>löschenn</w:t>
      </w:r>
      <w:proofErr w:type="spellEnd"/>
      <w:r>
        <w:t xml:space="preserve">: wir sind am </w:t>
      </w:r>
      <w:proofErr w:type="spellStart"/>
      <w:r>
        <w:t>wort</w:t>
      </w:r>
      <w:proofErr w:type="spellEnd"/>
      <w:r>
        <w:t xml:space="preserve"> </w:t>
      </w:r>
      <w:proofErr w:type="spellStart"/>
      <w:r>
        <w:t>nit</w:t>
      </w:r>
      <w:proofErr w:type="spellEnd"/>
      <w:r>
        <w:t xml:space="preserve"> </w:t>
      </w:r>
      <w:proofErr w:type="spellStart"/>
      <w:r>
        <w:t>gesettiget</w:t>
      </w:r>
      <w:proofErr w:type="spellEnd"/>
      <w:r>
        <w:t xml:space="preserve"> </w:t>
      </w:r>
      <w:proofErr w:type="spellStart"/>
      <w:r>
        <w:t>gewesenn</w:t>
      </w:r>
      <w:proofErr w:type="spellEnd"/>
      <w:r>
        <w:t xml:space="preserve">/ sonder habend Christum </w:t>
      </w:r>
      <w:proofErr w:type="spellStart"/>
      <w:r>
        <w:t>ouch</w:t>
      </w:r>
      <w:proofErr w:type="spellEnd"/>
      <w:r>
        <w:t xml:space="preserve"> </w:t>
      </w:r>
      <w:proofErr w:type="spellStart"/>
      <w:r>
        <w:t>lyplich</w:t>
      </w:r>
      <w:proofErr w:type="spellEnd"/>
      <w:r>
        <w:t xml:space="preserve"> </w:t>
      </w:r>
      <w:proofErr w:type="spellStart"/>
      <w:r>
        <w:t>vnnd</w:t>
      </w:r>
      <w:proofErr w:type="spellEnd"/>
      <w:r>
        <w:t xml:space="preserve"> </w:t>
      </w:r>
      <w:proofErr w:type="spellStart"/>
      <w:r>
        <w:t>wesenlich</w:t>
      </w:r>
      <w:proofErr w:type="spellEnd"/>
      <w:r>
        <w:t xml:space="preserve"> wellen </w:t>
      </w:r>
      <w:proofErr w:type="spellStart"/>
      <w:r>
        <w:t>essenn</w:t>
      </w:r>
      <w:proofErr w:type="spellEnd"/>
      <w:r>
        <w:t xml:space="preserve">/ </w:t>
      </w:r>
      <w:proofErr w:type="spellStart"/>
      <w:r>
        <w:t>vnnd</w:t>
      </w:r>
      <w:proofErr w:type="spellEnd"/>
      <w:r>
        <w:t xml:space="preserve"> deßhalb wie wir </w:t>
      </w:r>
      <w:proofErr w:type="spellStart"/>
      <w:r>
        <w:t>vermeyntend</w:t>
      </w:r>
      <w:proofErr w:type="spellEnd"/>
      <w:r>
        <w:t xml:space="preserve"> </w:t>
      </w:r>
      <w:proofErr w:type="spellStart"/>
      <w:r>
        <w:t>jnn</w:t>
      </w:r>
      <w:proofErr w:type="spellEnd"/>
      <w:r>
        <w:t xml:space="preserve"> </w:t>
      </w:r>
      <w:proofErr w:type="spellStart"/>
      <w:r>
        <w:t>zehuß</w:t>
      </w:r>
      <w:proofErr w:type="spellEnd"/>
      <w:r>
        <w:t xml:space="preserve"> tragen lassen. Der </w:t>
      </w:r>
      <w:proofErr w:type="spellStart"/>
      <w:r>
        <w:t>houptman</w:t>
      </w:r>
      <w:proofErr w:type="spellEnd"/>
      <w:r>
        <w:t xml:space="preserve"> </w:t>
      </w:r>
      <w:proofErr w:type="spellStart"/>
      <w:r>
        <w:t>schatzt</w:t>
      </w:r>
      <w:proofErr w:type="spellEnd"/>
      <w:r>
        <w:t xml:space="preserve"> sich </w:t>
      </w:r>
      <w:proofErr w:type="spellStart"/>
      <w:r>
        <w:t>nit</w:t>
      </w:r>
      <w:proofErr w:type="spellEnd"/>
      <w:r>
        <w:t xml:space="preserve"> </w:t>
      </w:r>
      <w:proofErr w:type="spellStart"/>
      <w:r>
        <w:t>wärdt</w:t>
      </w:r>
      <w:proofErr w:type="spellEnd"/>
      <w:r>
        <w:t xml:space="preserve">/ das </w:t>
      </w:r>
      <w:proofErr w:type="spellStart"/>
      <w:r>
        <w:t>jm</w:t>
      </w:r>
      <w:proofErr w:type="spellEnd"/>
      <w:r>
        <w:t xml:space="preserve"> Christus/ der noch in knechtischer form </w:t>
      </w:r>
      <w:proofErr w:type="spellStart"/>
      <w:r>
        <w:t>vff</w:t>
      </w:r>
      <w:proofErr w:type="spellEnd"/>
      <w:r>
        <w:t xml:space="preserve"> erden </w:t>
      </w:r>
      <w:proofErr w:type="spellStart"/>
      <w:r>
        <w:t>wandlet</w:t>
      </w:r>
      <w:proofErr w:type="spellEnd"/>
      <w:r>
        <w:t xml:space="preserve">/ zu </w:t>
      </w:r>
      <w:proofErr w:type="spellStart"/>
      <w:r>
        <w:t>huß</w:t>
      </w:r>
      <w:proofErr w:type="spellEnd"/>
      <w:r>
        <w:t xml:space="preserve"> </w:t>
      </w:r>
      <w:proofErr w:type="spellStart"/>
      <w:r>
        <w:t>gienge</w:t>
      </w:r>
      <w:proofErr w:type="spellEnd"/>
      <w:r>
        <w:t xml:space="preserve">/ </w:t>
      </w:r>
      <w:proofErr w:type="spellStart"/>
      <w:r>
        <w:t>vnnd</w:t>
      </w:r>
      <w:proofErr w:type="spellEnd"/>
      <w:r>
        <w:t xml:space="preserve"> wir </w:t>
      </w:r>
      <w:proofErr w:type="spellStart"/>
      <w:r>
        <w:t>dörffend</w:t>
      </w:r>
      <w:proofErr w:type="spellEnd"/>
      <w:r>
        <w:t xml:space="preserve"> so </w:t>
      </w:r>
      <w:proofErr w:type="spellStart"/>
      <w:r>
        <w:t>vermessenn</w:t>
      </w:r>
      <w:proofErr w:type="spellEnd"/>
      <w:r>
        <w:t xml:space="preserve"> sin/ das wir den </w:t>
      </w:r>
      <w:proofErr w:type="spellStart"/>
      <w:r>
        <w:t>regierendenn</w:t>
      </w:r>
      <w:proofErr w:type="spellEnd"/>
      <w:r>
        <w:t xml:space="preserve"> Christum (wie wir dann </w:t>
      </w:r>
      <w:proofErr w:type="spellStart"/>
      <w:r>
        <w:t>fürgebend</w:t>
      </w:r>
      <w:proofErr w:type="spellEnd"/>
      <w:r>
        <w:t xml:space="preserve">) zu </w:t>
      </w:r>
      <w:proofErr w:type="spellStart"/>
      <w:r>
        <w:t>huß</w:t>
      </w:r>
      <w:proofErr w:type="spellEnd"/>
      <w:r>
        <w:t xml:space="preserve"> </w:t>
      </w:r>
      <w:proofErr w:type="spellStart"/>
      <w:r>
        <w:t>tragenn</w:t>
      </w:r>
      <w:proofErr w:type="spellEnd"/>
      <w:r>
        <w:t xml:space="preserve"> lassend/ als ob er </w:t>
      </w:r>
      <w:proofErr w:type="spellStart"/>
      <w:r>
        <w:t>vnns</w:t>
      </w:r>
      <w:proofErr w:type="spellEnd"/>
      <w:r>
        <w:t xml:space="preserve"> durch sin </w:t>
      </w:r>
      <w:proofErr w:type="spellStart"/>
      <w:r>
        <w:t>wort</w:t>
      </w:r>
      <w:proofErr w:type="spellEnd"/>
      <w:r>
        <w:t xml:space="preserve"> </w:t>
      </w:r>
      <w:proofErr w:type="spellStart"/>
      <w:r>
        <w:t>vnnd</w:t>
      </w:r>
      <w:proofErr w:type="spellEnd"/>
      <w:r>
        <w:t xml:space="preserve"> </w:t>
      </w:r>
      <w:proofErr w:type="spellStart"/>
      <w:r>
        <w:t>zusagung</w:t>
      </w:r>
      <w:proofErr w:type="spellEnd"/>
      <w:r>
        <w:t xml:space="preserve"> </w:t>
      </w:r>
      <w:proofErr w:type="spellStart"/>
      <w:r>
        <w:t>nit</w:t>
      </w:r>
      <w:proofErr w:type="spellEnd"/>
      <w:r>
        <w:t xml:space="preserve"> möge/ oder </w:t>
      </w:r>
      <w:proofErr w:type="spellStart"/>
      <w:r>
        <w:t>nit</w:t>
      </w:r>
      <w:proofErr w:type="spellEnd"/>
      <w:r>
        <w:t xml:space="preserve"> </w:t>
      </w:r>
      <w:proofErr w:type="spellStart"/>
      <w:r>
        <w:t>well</w:t>
      </w:r>
      <w:proofErr w:type="spellEnd"/>
      <w:r>
        <w:t xml:space="preserve"> </w:t>
      </w:r>
      <w:proofErr w:type="spellStart"/>
      <w:r>
        <w:t>helffenn</w:t>
      </w:r>
      <w:proofErr w:type="spellEnd"/>
      <w:r>
        <w:t xml:space="preserve">/ sonder müsse </w:t>
      </w:r>
      <w:proofErr w:type="spellStart"/>
      <w:r>
        <w:t>lyplich</w:t>
      </w:r>
      <w:proofErr w:type="spellEnd"/>
      <w:r>
        <w:t xml:space="preserve"> </w:t>
      </w:r>
      <w:proofErr w:type="spellStart"/>
      <w:r>
        <w:t>vnd</w:t>
      </w:r>
      <w:proofErr w:type="spellEnd"/>
      <w:r>
        <w:t xml:space="preserve"> </w:t>
      </w:r>
      <w:proofErr w:type="spellStart"/>
      <w:r>
        <w:t>wesenlich</w:t>
      </w:r>
      <w:proofErr w:type="spellEnd"/>
      <w:r>
        <w:t xml:space="preserve"> </w:t>
      </w:r>
      <w:proofErr w:type="spellStart"/>
      <w:r>
        <w:t>by</w:t>
      </w:r>
      <w:proofErr w:type="spellEnd"/>
      <w:r>
        <w:t xml:space="preserve"> </w:t>
      </w:r>
      <w:proofErr w:type="spellStart"/>
      <w:r>
        <w:t>vns</w:t>
      </w:r>
      <w:proofErr w:type="spellEnd"/>
      <w:r>
        <w:t xml:space="preserve"> sin. </w:t>
      </w:r>
    </w:p>
    <w:p w14:paraId="45799F2A" w14:textId="77777777" w:rsidR="006F0D15" w:rsidRDefault="006F0D15" w:rsidP="006F0D15">
      <w:pPr>
        <w:pStyle w:val="StandardWeb"/>
      </w:pPr>
      <w:r>
        <w:rPr>
          <w:rStyle w:val="Fett"/>
          <w:rFonts w:eastAsiaTheme="majorEastAsia"/>
        </w:rPr>
        <w:t xml:space="preserve">Dann ich bin ein </w:t>
      </w:r>
      <w:proofErr w:type="spellStart"/>
      <w:r>
        <w:rPr>
          <w:rStyle w:val="Fett"/>
          <w:rFonts w:eastAsiaTheme="majorEastAsia"/>
        </w:rPr>
        <w:t>mensch</w:t>
      </w:r>
      <w:proofErr w:type="spellEnd"/>
      <w:r>
        <w:rPr>
          <w:rStyle w:val="Fett"/>
          <w:rFonts w:eastAsiaTheme="majorEastAsia"/>
        </w:rPr>
        <w:t xml:space="preserve">/ darzu der </w:t>
      </w:r>
      <w:proofErr w:type="spellStart"/>
      <w:r>
        <w:rPr>
          <w:rStyle w:val="Fett"/>
          <w:rFonts w:eastAsiaTheme="majorEastAsia"/>
        </w:rPr>
        <w:t>oberkeyt</w:t>
      </w:r>
      <w:proofErr w:type="spellEnd"/>
      <w:r>
        <w:rPr>
          <w:rStyle w:val="Fett"/>
          <w:rFonts w:eastAsiaTheme="majorEastAsia"/>
        </w:rPr>
        <w:t xml:space="preserve"> </w:t>
      </w:r>
      <w:proofErr w:type="spellStart"/>
      <w:r>
        <w:rPr>
          <w:rStyle w:val="Fett"/>
          <w:rFonts w:eastAsiaTheme="majorEastAsia"/>
        </w:rPr>
        <w:t>vnderthon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hab </w:t>
      </w:r>
      <w:proofErr w:type="spellStart"/>
      <w:r>
        <w:rPr>
          <w:rStyle w:val="Fett"/>
          <w:rFonts w:eastAsiaTheme="majorEastAsia"/>
        </w:rPr>
        <w:t>vnder</w:t>
      </w:r>
      <w:proofErr w:type="spellEnd"/>
      <w:r>
        <w:rPr>
          <w:rStyle w:val="Fett"/>
          <w:rFonts w:eastAsiaTheme="majorEastAsia"/>
        </w:rPr>
        <w:t xml:space="preserve"> mir </w:t>
      </w:r>
      <w:proofErr w:type="spellStart"/>
      <w:r>
        <w:rPr>
          <w:rStyle w:val="Fett"/>
          <w:rFonts w:eastAsiaTheme="majorEastAsia"/>
        </w:rPr>
        <w:t>kriegsknecht</w:t>
      </w:r>
      <w:proofErr w:type="spellEnd"/>
      <w:r>
        <w:rPr>
          <w:rStyle w:val="Fett"/>
          <w:rFonts w:eastAsiaTheme="majorEastAsia"/>
        </w:rPr>
        <w:t xml:space="preserve"> .rc.</w:t>
      </w:r>
      <w:r>
        <w:t xml:space="preserve"> </w:t>
      </w:r>
    </w:p>
    <w:p w14:paraId="65DBEDF0" w14:textId="77777777" w:rsidR="006F0D15" w:rsidRDefault="006F0D15" w:rsidP="006F0D15">
      <w:pPr>
        <w:pStyle w:val="StandardWeb"/>
      </w:pPr>
      <w:proofErr w:type="spellStart"/>
      <w:r>
        <w:rPr>
          <w:rStyle w:val="Hervorhebung"/>
        </w:rPr>
        <w:t>Argumentatur</w:t>
      </w:r>
      <w:proofErr w:type="spellEnd"/>
      <w:r>
        <w:rPr>
          <w:rStyle w:val="Hervorhebung"/>
        </w:rPr>
        <w:t xml:space="preserve"> a </w:t>
      </w:r>
      <w:proofErr w:type="spellStart"/>
      <w:r>
        <w:rPr>
          <w:rStyle w:val="Hervorhebung"/>
        </w:rPr>
        <w:t>minori</w:t>
      </w:r>
      <w:proofErr w:type="spellEnd"/>
      <w:r>
        <w:t xml:space="preserve"> /Er </w:t>
      </w:r>
      <w:proofErr w:type="spellStart"/>
      <w:r>
        <w:t>wil</w:t>
      </w:r>
      <w:proofErr w:type="spellEnd"/>
      <w:r>
        <w:t xml:space="preserve"> so </w:t>
      </w:r>
      <w:proofErr w:type="spellStart"/>
      <w:r>
        <w:t>vil</w:t>
      </w:r>
      <w:proofErr w:type="spellEnd"/>
      <w:r>
        <w:t xml:space="preserve"> </w:t>
      </w:r>
      <w:proofErr w:type="spellStart"/>
      <w:r>
        <w:t>sagenn</w:t>
      </w:r>
      <w:proofErr w:type="spellEnd"/>
      <w:r>
        <w:t xml:space="preserve">: Ich bin dir im gewallt </w:t>
      </w:r>
      <w:proofErr w:type="spellStart"/>
      <w:r>
        <w:t>nitt</w:t>
      </w:r>
      <w:proofErr w:type="spellEnd"/>
      <w:r>
        <w:t xml:space="preserve"> zu </w:t>
      </w:r>
      <w:proofErr w:type="spellStart"/>
      <w:r>
        <w:t>verglychen</w:t>
      </w:r>
      <w:proofErr w:type="spellEnd"/>
      <w:r>
        <w:t xml:space="preserve">/ dann ich bin </w:t>
      </w:r>
      <w:proofErr w:type="spellStart"/>
      <w:r>
        <w:t>vnder</w:t>
      </w:r>
      <w:proofErr w:type="spellEnd"/>
      <w:r>
        <w:t xml:space="preserve"> dem </w:t>
      </w:r>
      <w:proofErr w:type="spellStart"/>
      <w:r>
        <w:t>gewalt</w:t>
      </w:r>
      <w:proofErr w:type="spellEnd"/>
      <w:r>
        <w:t xml:space="preserve"> eins anderen: du aber hast alle ding in </w:t>
      </w:r>
      <w:proofErr w:type="spellStart"/>
      <w:r>
        <w:t>diner</w:t>
      </w:r>
      <w:proofErr w:type="spellEnd"/>
      <w:r>
        <w:t xml:space="preserve"> </w:t>
      </w:r>
      <w:proofErr w:type="spellStart"/>
      <w:r>
        <w:t>hannd</w:t>
      </w:r>
      <w:proofErr w:type="spellEnd"/>
      <w:r>
        <w:t xml:space="preserve">/ </w:t>
      </w:r>
      <w:proofErr w:type="spellStart"/>
      <w:r>
        <w:t>dennocht</w:t>
      </w:r>
      <w:proofErr w:type="spellEnd"/>
      <w:r>
        <w:t xml:space="preserve"> richten ich alle ding mit dem </w:t>
      </w:r>
      <w:proofErr w:type="spellStart"/>
      <w:r>
        <w:t>wort</w:t>
      </w:r>
      <w:proofErr w:type="spellEnd"/>
      <w:r>
        <w:t xml:space="preserve"> </w:t>
      </w:r>
      <w:proofErr w:type="spellStart"/>
      <w:r>
        <w:t>vß</w:t>
      </w:r>
      <w:proofErr w:type="spellEnd"/>
      <w:r>
        <w:t xml:space="preserve">/ was ich </w:t>
      </w:r>
      <w:proofErr w:type="spellStart"/>
      <w:r>
        <w:t>heyssen</w:t>
      </w:r>
      <w:proofErr w:type="spellEnd"/>
      <w:r>
        <w:t xml:space="preserve"> </w:t>
      </w:r>
      <w:proofErr w:type="spellStart"/>
      <w:r>
        <w:t>vnd</w:t>
      </w:r>
      <w:proofErr w:type="spellEnd"/>
      <w:r>
        <w:t xml:space="preserve"> </w:t>
      </w:r>
      <w:proofErr w:type="spellStart"/>
      <w:r>
        <w:t>befilch</w:t>
      </w:r>
      <w:proofErr w:type="spellEnd"/>
      <w:r>
        <w:t xml:space="preserve">/ das </w:t>
      </w:r>
      <w:proofErr w:type="spellStart"/>
      <w:r>
        <w:t>thund</w:t>
      </w:r>
      <w:proofErr w:type="spellEnd"/>
      <w:r>
        <w:t xml:space="preserve"> </w:t>
      </w:r>
      <w:proofErr w:type="spellStart"/>
      <w:r>
        <w:t>mine</w:t>
      </w:r>
      <w:proofErr w:type="spellEnd"/>
      <w:r>
        <w:t xml:space="preserve"> </w:t>
      </w:r>
      <w:proofErr w:type="spellStart"/>
      <w:r>
        <w:t>knecht</w:t>
      </w:r>
      <w:proofErr w:type="spellEnd"/>
      <w:r>
        <w:t xml:space="preserve">/ wie </w:t>
      </w:r>
      <w:proofErr w:type="spellStart"/>
      <w:r>
        <w:t>vil</w:t>
      </w:r>
      <w:proofErr w:type="spellEnd"/>
      <w:r>
        <w:t xml:space="preserve"> </w:t>
      </w:r>
      <w:proofErr w:type="spellStart"/>
      <w:r>
        <w:t>mer</w:t>
      </w:r>
      <w:proofErr w:type="spellEnd"/>
      <w:r>
        <w:t xml:space="preserve"> </w:t>
      </w:r>
      <w:proofErr w:type="spellStart"/>
      <w:r>
        <w:t>magstu</w:t>
      </w:r>
      <w:proofErr w:type="spellEnd"/>
      <w:r>
        <w:t xml:space="preserve"> alle ding mit einem </w:t>
      </w:r>
      <w:proofErr w:type="spellStart"/>
      <w:r>
        <w:t>wort</w:t>
      </w:r>
      <w:proofErr w:type="spellEnd"/>
      <w:r>
        <w:t xml:space="preserve"> </w:t>
      </w:r>
      <w:proofErr w:type="spellStart"/>
      <w:r>
        <w:t>vßrichten</w:t>
      </w:r>
      <w:proofErr w:type="spellEnd"/>
      <w:r>
        <w:t xml:space="preserve">/ die </w:t>
      </w:r>
      <w:proofErr w:type="spellStart"/>
      <w:r>
        <w:t>kranckheyten</w:t>
      </w:r>
      <w:proofErr w:type="spellEnd"/>
      <w:r>
        <w:t xml:space="preserve"> </w:t>
      </w:r>
      <w:proofErr w:type="spellStart"/>
      <w:r>
        <w:t>vertrybenn</w:t>
      </w:r>
      <w:proofErr w:type="spellEnd"/>
      <w:r>
        <w:t xml:space="preserve">/ </w:t>
      </w:r>
      <w:proofErr w:type="spellStart"/>
      <w:r>
        <w:t>gesundtheyt</w:t>
      </w:r>
      <w:proofErr w:type="spellEnd"/>
      <w:r>
        <w:t xml:space="preserve"> geben/ den </w:t>
      </w:r>
      <w:proofErr w:type="spellStart"/>
      <w:r>
        <w:t>tod</w:t>
      </w:r>
      <w:proofErr w:type="spellEnd"/>
      <w:r>
        <w:t xml:space="preserve"> hinweg </w:t>
      </w:r>
      <w:proofErr w:type="spellStart"/>
      <w:r>
        <w:t>nemmen</w:t>
      </w:r>
      <w:proofErr w:type="spellEnd"/>
      <w:r>
        <w:t xml:space="preserve">/ </w:t>
      </w:r>
      <w:proofErr w:type="spellStart"/>
      <w:r>
        <w:t>vnnd</w:t>
      </w:r>
      <w:proofErr w:type="spellEnd"/>
      <w:r>
        <w:t xml:space="preserve"> </w:t>
      </w:r>
      <w:proofErr w:type="spellStart"/>
      <w:r>
        <w:t>by</w:t>
      </w:r>
      <w:proofErr w:type="spellEnd"/>
      <w:r>
        <w:t xml:space="preserve"> dem </w:t>
      </w:r>
      <w:proofErr w:type="spellStart"/>
      <w:r>
        <w:t>lebenn</w:t>
      </w:r>
      <w:proofErr w:type="spellEnd"/>
      <w:r>
        <w:t xml:space="preserve"> behalten/ </w:t>
      </w:r>
      <w:proofErr w:type="spellStart"/>
      <w:r>
        <w:t>darumb</w:t>
      </w:r>
      <w:proofErr w:type="spellEnd"/>
      <w:r>
        <w:t xml:space="preserve"> es </w:t>
      </w:r>
      <w:proofErr w:type="spellStart"/>
      <w:r>
        <w:t>nit</w:t>
      </w:r>
      <w:proofErr w:type="spellEnd"/>
      <w:r>
        <w:t xml:space="preserve"> von </w:t>
      </w:r>
      <w:proofErr w:type="spellStart"/>
      <w:r>
        <w:t>nöten</w:t>
      </w:r>
      <w:proofErr w:type="spellEnd"/>
      <w:r>
        <w:t xml:space="preserve"> ist/ das du in min </w:t>
      </w:r>
      <w:proofErr w:type="spellStart"/>
      <w:r>
        <w:t>huß</w:t>
      </w:r>
      <w:proofErr w:type="spellEnd"/>
      <w:r>
        <w:t xml:space="preserve"> </w:t>
      </w:r>
      <w:proofErr w:type="spellStart"/>
      <w:r>
        <w:t>gangest</w:t>
      </w:r>
      <w:proofErr w:type="spellEnd"/>
      <w:r>
        <w:t xml:space="preserve">. </w:t>
      </w:r>
    </w:p>
    <w:p w14:paraId="41440EAB" w14:textId="77777777" w:rsidR="006F0D15" w:rsidRDefault="006F0D15" w:rsidP="006F0D15">
      <w:pPr>
        <w:pStyle w:val="StandardWeb"/>
      </w:pPr>
      <w:r>
        <w:rPr>
          <w:rStyle w:val="Fett"/>
          <w:rFonts w:eastAsiaTheme="majorEastAsia"/>
        </w:rPr>
        <w:t xml:space="preserve">Do das Jesus </w:t>
      </w:r>
      <w:proofErr w:type="spellStart"/>
      <w:r>
        <w:rPr>
          <w:rStyle w:val="Fett"/>
          <w:rFonts w:eastAsiaTheme="majorEastAsia"/>
        </w:rPr>
        <w:t>hort</w:t>
      </w:r>
      <w:proofErr w:type="spellEnd"/>
      <w:r>
        <w:rPr>
          <w:rStyle w:val="Fett"/>
          <w:rFonts w:eastAsiaTheme="majorEastAsia"/>
        </w:rPr>
        <w:t xml:space="preserve">/ verwundert er sich </w:t>
      </w:r>
      <w:proofErr w:type="spellStart"/>
      <w:r>
        <w:rPr>
          <w:rStyle w:val="Fett"/>
          <w:rFonts w:eastAsiaTheme="majorEastAsia"/>
        </w:rPr>
        <w:t>vnd</w:t>
      </w:r>
      <w:proofErr w:type="spellEnd"/>
      <w:r>
        <w:rPr>
          <w:rStyle w:val="Fett"/>
          <w:rFonts w:eastAsiaTheme="majorEastAsia"/>
        </w:rPr>
        <w:t xml:space="preserve"> sprach zu denen die </w:t>
      </w:r>
      <w:proofErr w:type="spellStart"/>
      <w:r>
        <w:rPr>
          <w:rStyle w:val="Fett"/>
          <w:rFonts w:eastAsiaTheme="majorEastAsia"/>
        </w:rPr>
        <w:t>jm</w:t>
      </w:r>
      <w:proofErr w:type="spellEnd"/>
      <w:r>
        <w:rPr>
          <w:rStyle w:val="Fett"/>
          <w:rFonts w:eastAsiaTheme="majorEastAsia"/>
        </w:rPr>
        <w:t xml:space="preserve"> </w:t>
      </w:r>
      <w:proofErr w:type="spellStart"/>
      <w:r>
        <w:rPr>
          <w:rStyle w:val="Fett"/>
          <w:rFonts w:eastAsiaTheme="majorEastAsia"/>
        </w:rPr>
        <w:t>nachuolgtend</w:t>
      </w:r>
      <w:proofErr w:type="spellEnd"/>
      <w:r>
        <w:rPr>
          <w:rStyle w:val="Fett"/>
          <w:rFonts w:eastAsiaTheme="majorEastAsia"/>
        </w:rPr>
        <w:t xml:space="preserve">: Warlich sag ich </w:t>
      </w:r>
      <w:proofErr w:type="spellStart"/>
      <w:r>
        <w:rPr>
          <w:rStyle w:val="Fett"/>
          <w:rFonts w:eastAsiaTheme="majorEastAsia"/>
        </w:rPr>
        <w:t>üch</w:t>
      </w:r>
      <w:proofErr w:type="spellEnd"/>
      <w:r>
        <w:rPr>
          <w:rStyle w:val="Fett"/>
          <w:rFonts w:eastAsiaTheme="majorEastAsia"/>
        </w:rPr>
        <w:t xml:space="preserve">/ </w:t>
      </w:r>
      <w:proofErr w:type="spellStart"/>
      <w:r>
        <w:rPr>
          <w:rStyle w:val="Fett"/>
          <w:rFonts w:eastAsiaTheme="majorEastAsia"/>
        </w:rPr>
        <w:t>solichen</w:t>
      </w:r>
      <w:proofErr w:type="spellEnd"/>
      <w:r>
        <w:rPr>
          <w:rStyle w:val="Fett"/>
          <w:rFonts w:eastAsiaTheme="majorEastAsia"/>
        </w:rPr>
        <w:t xml:space="preserve"> </w:t>
      </w:r>
      <w:proofErr w:type="spellStart"/>
      <w:r>
        <w:rPr>
          <w:rStyle w:val="Fett"/>
          <w:rFonts w:eastAsiaTheme="majorEastAsia"/>
        </w:rPr>
        <w:t>glouben</w:t>
      </w:r>
      <w:proofErr w:type="spellEnd"/>
      <w:r>
        <w:rPr>
          <w:rStyle w:val="Fett"/>
          <w:rFonts w:eastAsiaTheme="majorEastAsia"/>
        </w:rPr>
        <w:t xml:space="preserve"> hab ich </w:t>
      </w:r>
      <w:proofErr w:type="spellStart"/>
      <w:r>
        <w:rPr>
          <w:rStyle w:val="Fett"/>
          <w:rFonts w:eastAsiaTheme="majorEastAsia"/>
        </w:rPr>
        <w:t>nye</w:t>
      </w:r>
      <w:proofErr w:type="spellEnd"/>
      <w:r>
        <w:rPr>
          <w:rStyle w:val="Fett"/>
          <w:rFonts w:eastAsiaTheme="majorEastAsia"/>
        </w:rPr>
        <w:t xml:space="preserve"> .rc.</w:t>
      </w:r>
      <w:r>
        <w:t xml:space="preserve"> </w:t>
      </w:r>
    </w:p>
    <w:p w14:paraId="6AF380F9" w14:textId="77777777" w:rsidR="006F0D15" w:rsidRDefault="006F0D15" w:rsidP="006F0D15">
      <w:pPr>
        <w:pStyle w:val="StandardWeb"/>
      </w:pPr>
      <w:r>
        <w:t xml:space="preserve">Christus lobt den </w:t>
      </w:r>
      <w:proofErr w:type="spellStart"/>
      <w:r>
        <w:t>glouben</w:t>
      </w:r>
      <w:proofErr w:type="spellEnd"/>
      <w:r>
        <w:t xml:space="preserve"> des </w:t>
      </w:r>
      <w:proofErr w:type="spellStart"/>
      <w:r>
        <w:t>Heydnischen</w:t>
      </w:r>
      <w:proofErr w:type="spellEnd"/>
      <w:r>
        <w:t xml:space="preserve"> </w:t>
      </w:r>
      <w:proofErr w:type="spellStart"/>
      <w:r>
        <w:t>houptmans</w:t>
      </w:r>
      <w:proofErr w:type="spellEnd"/>
      <w:r>
        <w:t xml:space="preserve"> so hoch/ das er </w:t>
      </w:r>
      <w:proofErr w:type="spellStart"/>
      <w:r>
        <w:t>jn</w:t>
      </w:r>
      <w:proofErr w:type="spellEnd"/>
      <w:r>
        <w:t xml:space="preserve"> </w:t>
      </w:r>
      <w:proofErr w:type="spellStart"/>
      <w:r>
        <w:t>fürsetzt</w:t>
      </w:r>
      <w:proofErr w:type="spellEnd"/>
      <w:r>
        <w:t xml:space="preserve"> dem </w:t>
      </w:r>
      <w:proofErr w:type="spellStart"/>
      <w:r>
        <w:t>glouben</w:t>
      </w:r>
      <w:proofErr w:type="spellEnd"/>
      <w:r>
        <w:t xml:space="preserve"> der Juden/ </w:t>
      </w:r>
      <w:proofErr w:type="spellStart"/>
      <w:r>
        <w:t>vnd</w:t>
      </w:r>
      <w:proofErr w:type="spellEnd"/>
      <w:r>
        <w:t xml:space="preserve"> spricht/ Er hab kein </w:t>
      </w:r>
      <w:proofErr w:type="spellStart"/>
      <w:r>
        <w:t>sölchen</w:t>
      </w:r>
      <w:proofErr w:type="spellEnd"/>
      <w:r>
        <w:t xml:space="preserve"> </w:t>
      </w:r>
      <w:proofErr w:type="spellStart"/>
      <w:r>
        <w:t>glouben</w:t>
      </w:r>
      <w:proofErr w:type="spellEnd"/>
      <w:r>
        <w:t xml:space="preserve"> in Israel funden. O wie übel </w:t>
      </w:r>
      <w:proofErr w:type="spellStart"/>
      <w:r>
        <w:t>wurdend</w:t>
      </w:r>
      <w:proofErr w:type="spellEnd"/>
      <w:r>
        <w:t xml:space="preserve"> die </w:t>
      </w:r>
      <w:proofErr w:type="spellStart"/>
      <w:r>
        <w:t>widertöuffer</w:t>
      </w:r>
      <w:proofErr w:type="spellEnd"/>
      <w:r>
        <w:t xml:space="preserve"> gesehen haben/ wenn </w:t>
      </w:r>
      <w:proofErr w:type="spellStart"/>
      <w:r>
        <w:t>sy</w:t>
      </w:r>
      <w:proofErr w:type="spellEnd"/>
      <w:r>
        <w:t xml:space="preserve"> die </w:t>
      </w:r>
      <w:proofErr w:type="spellStart"/>
      <w:r>
        <w:t>wort</w:t>
      </w:r>
      <w:proofErr w:type="spellEnd"/>
      <w:r>
        <w:t xml:space="preserve"> von Christo gehört </w:t>
      </w:r>
      <w:proofErr w:type="spellStart"/>
      <w:r>
        <w:t>hettind</w:t>
      </w:r>
      <w:proofErr w:type="spellEnd"/>
      <w:r>
        <w:t xml:space="preserve">. </w:t>
      </w:r>
      <w:proofErr w:type="spellStart"/>
      <w:r>
        <w:t>Sy</w:t>
      </w:r>
      <w:proofErr w:type="spellEnd"/>
      <w:r>
        <w:t xml:space="preserve"> sagend doch/ ein Christ möge kein Oberer sin/ </w:t>
      </w:r>
      <w:proofErr w:type="spellStart"/>
      <w:r>
        <w:t>sy</w:t>
      </w:r>
      <w:proofErr w:type="spellEnd"/>
      <w:r>
        <w:t xml:space="preserve"> </w:t>
      </w:r>
      <w:proofErr w:type="spellStart"/>
      <w:r>
        <w:t>hettind</w:t>
      </w:r>
      <w:proofErr w:type="spellEnd"/>
      <w:r>
        <w:t xml:space="preserve"> </w:t>
      </w:r>
      <w:proofErr w:type="spellStart"/>
      <w:r>
        <w:t>disenn</w:t>
      </w:r>
      <w:proofErr w:type="spellEnd"/>
      <w:r>
        <w:t xml:space="preserve"> </w:t>
      </w:r>
      <w:proofErr w:type="spellStart"/>
      <w:r>
        <w:t>houptman</w:t>
      </w:r>
      <w:proofErr w:type="spellEnd"/>
      <w:r>
        <w:t xml:space="preserve"> für kein Christen gehalten: dann er hat das schwärt </w:t>
      </w:r>
      <w:proofErr w:type="spellStart"/>
      <w:r>
        <w:t>gefürt</w:t>
      </w:r>
      <w:proofErr w:type="spellEnd"/>
      <w:r>
        <w:t xml:space="preserve">/ </w:t>
      </w:r>
      <w:proofErr w:type="spellStart"/>
      <w:r>
        <w:t>vnd</w:t>
      </w:r>
      <w:proofErr w:type="spellEnd"/>
      <w:r>
        <w:t xml:space="preserve"> </w:t>
      </w:r>
      <w:proofErr w:type="spellStart"/>
      <w:r>
        <w:t>kriegsknecht</w:t>
      </w:r>
      <w:proofErr w:type="spellEnd"/>
      <w:r>
        <w:t xml:space="preserve"> </w:t>
      </w:r>
      <w:proofErr w:type="spellStart"/>
      <w:r>
        <w:t>vnder</w:t>
      </w:r>
      <w:proofErr w:type="spellEnd"/>
      <w:r>
        <w:t xml:space="preserve"> </w:t>
      </w:r>
      <w:proofErr w:type="spellStart"/>
      <w:r>
        <w:t>jm</w:t>
      </w:r>
      <w:proofErr w:type="spellEnd"/>
      <w:r>
        <w:t xml:space="preserve"> </w:t>
      </w:r>
      <w:proofErr w:type="spellStart"/>
      <w:r>
        <w:t>gehept</w:t>
      </w:r>
      <w:proofErr w:type="spellEnd"/>
      <w:r>
        <w:t xml:space="preserve">/ wie er </w:t>
      </w:r>
      <w:proofErr w:type="spellStart"/>
      <w:r>
        <w:t>selbs</w:t>
      </w:r>
      <w:proofErr w:type="spellEnd"/>
      <w:r>
        <w:t xml:space="preserve"> sagt. Nun </w:t>
      </w:r>
      <w:proofErr w:type="spellStart"/>
      <w:r>
        <w:t>weyßt</w:t>
      </w:r>
      <w:proofErr w:type="spellEnd"/>
      <w:r>
        <w:t xml:space="preserve"> man </w:t>
      </w:r>
      <w:proofErr w:type="spellStart"/>
      <w:r>
        <w:t>wol</w:t>
      </w:r>
      <w:proofErr w:type="spellEnd"/>
      <w:r>
        <w:t xml:space="preserve"> </w:t>
      </w:r>
      <w:proofErr w:type="spellStart"/>
      <w:r>
        <w:t>dz</w:t>
      </w:r>
      <w:proofErr w:type="spellEnd"/>
      <w:r>
        <w:t xml:space="preserve"> die </w:t>
      </w:r>
      <w:proofErr w:type="spellStart"/>
      <w:r>
        <w:t>kriegsknecht</w:t>
      </w:r>
      <w:proofErr w:type="spellEnd"/>
      <w:r>
        <w:t xml:space="preserve"> </w:t>
      </w:r>
      <w:proofErr w:type="spellStart"/>
      <w:r>
        <w:t>nit</w:t>
      </w:r>
      <w:proofErr w:type="spellEnd"/>
      <w:r>
        <w:t xml:space="preserve"> mit einem </w:t>
      </w:r>
      <w:proofErr w:type="spellStart"/>
      <w:r>
        <w:t>fuchsschwantz</w:t>
      </w:r>
      <w:proofErr w:type="spellEnd"/>
      <w:r>
        <w:t xml:space="preserve"> </w:t>
      </w:r>
      <w:proofErr w:type="spellStart"/>
      <w:r>
        <w:t>dryn</w:t>
      </w:r>
      <w:proofErr w:type="spellEnd"/>
      <w:r>
        <w:t xml:space="preserve"> </w:t>
      </w:r>
      <w:proofErr w:type="spellStart"/>
      <w:r>
        <w:t>schlahend</w:t>
      </w:r>
      <w:proofErr w:type="spellEnd"/>
      <w:r>
        <w:t xml:space="preserve">/ </w:t>
      </w:r>
      <w:proofErr w:type="spellStart"/>
      <w:r>
        <w:t>psieß</w:t>
      </w:r>
      <w:proofErr w:type="spellEnd"/>
      <w:r>
        <w:t xml:space="preserve"> </w:t>
      </w:r>
      <w:proofErr w:type="spellStart"/>
      <w:r>
        <w:t>vnd</w:t>
      </w:r>
      <w:proofErr w:type="spellEnd"/>
      <w:r>
        <w:t xml:space="preserve"> </w:t>
      </w:r>
      <w:proofErr w:type="spellStart"/>
      <w:r>
        <w:t>schwärdter</w:t>
      </w:r>
      <w:proofErr w:type="spellEnd"/>
      <w:r>
        <w:t xml:space="preserve"> sind </w:t>
      </w:r>
      <w:proofErr w:type="spellStart"/>
      <w:r>
        <w:t>jr</w:t>
      </w:r>
      <w:proofErr w:type="spellEnd"/>
      <w:r>
        <w:t xml:space="preserve"> </w:t>
      </w:r>
      <w:proofErr w:type="spellStart"/>
      <w:r>
        <w:t>weeren</w:t>
      </w:r>
      <w:proofErr w:type="spellEnd"/>
      <w:r>
        <w:t xml:space="preserve">/ </w:t>
      </w:r>
      <w:proofErr w:type="spellStart"/>
      <w:r>
        <w:t>dannocht</w:t>
      </w:r>
      <w:proofErr w:type="spellEnd"/>
      <w:r>
        <w:t xml:space="preserve"> nennt </w:t>
      </w:r>
      <w:proofErr w:type="spellStart"/>
      <w:r>
        <w:t>jn</w:t>
      </w:r>
      <w:proofErr w:type="spellEnd"/>
      <w:r>
        <w:t xml:space="preserve"> Christus ein </w:t>
      </w:r>
      <w:proofErr w:type="spellStart"/>
      <w:r>
        <w:t>glöubigen</w:t>
      </w:r>
      <w:proofErr w:type="spellEnd"/>
      <w:r>
        <w:t xml:space="preserve">/ </w:t>
      </w:r>
      <w:proofErr w:type="spellStart"/>
      <w:r>
        <w:t>vnd</w:t>
      </w:r>
      <w:proofErr w:type="spellEnd"/>
      <w:r>
        <w:t xml:space="preserve"> ein </w:t>
      </w:r>
      <w:proofErr w:type="spellStart"/>
      <w:r>
        <w:t>sölichen</w:t>
      </w:r>
      <w:proofErr w:type="spellEnd"/>
      <w:r>
        <w:t xml:space="preserve"> </w:t>
      </w:r>
      <w:proofErr w:type="spellStart"/>
      <w:r>
        <w:t>glöubigen</w:t>
      </w:r>
      <w:proofErr w:type="spellEnd"/>
      <w:r>
        <w:t xml:space="preserve">/ das </w:t>
      </w:r>
      <w:proofErr w:type="spellStart"/>
      <w:r>
        <w:t>sins</w:t>
      </w:r>
      <w:proofErr w:type="spellEnd"/>
      <w:r>
        <w:t xml:space="preserve"> </w:t>
      </w:r>
      <w:proofErr w:type="spellStart"/>
      <w:r>
        <w:t>glychen</w:t>
      </w:r>
      <w:proofErr w:type="spellEnd"/>
      <w:r>
        <w:t xml:space="preserve"> </w:t>
      </w:r>
      <w:proofErr w:type="spellStart"/>
      <w:r>
        <w:t>vnder</w:t>
      </w:r>
      <w:proofErr w:type="spellEnd"/>
      <w:r>
        <w:t xml:space="preserve"> dem </w:t>
      </w:r>
      <w:proofErr w:type="spellStart"/>
      <w:r>
        <w:t>volck</w:t>
      </w:r>
      <w:proofErr w:type="spellEnd"/>
      <w:r>
        <w:t xml:space="preserve"> Israels </w:t>
      </w:r>
      <w:proofErr w:type="spellStart"/>
      <w:r>
        <w:t>nit</w:t>
      </w:r>
      <w:proofErr w:type="spellEnd"/>
      <w:r>
        <w:t xml:space="preserve"> erfunden werde: darzu </w:t>
      </w:r>
      <w:proofErr w:type="spellStart"/>
      <w:r>
        <w:t>wyset</w:t>
      </w:r>
      <w:proofErr w:type="spellEnd"/>
      <w:r>
        <w:t xml:space="preserve"> er </w:t>
      </w:r>
      <w:proofErr w:type="spellStart"/>
      <w:r>
        <w:t>jnn</w:t>
      </w:r>
      <w:proofErr w:type="spellEnd"/>
      <w:r>
        <w:t xml:space="preserve"> </w:t>
      </w:r>
      <w:proofErr w:type="spellStart"/>
      <w:r>
        <w:t>nit</w:t>
      </w:r>
      <w:proofErr w:type="spellEnd"/>
      <w:r>
        <w:t xml:space="preserve"> </w:t>
      </w:r>
      <w:proofErr w:type="spellStart"/>
      <w:r>
        <w:t>daruon</w:t>
      </w:r>
      <w:proofErr w:type="spellEnd"/>
      <w:r>
        <w:t xml:space="preserve">/ spricht </w:t>
      </w:r>
      <w:proofErr w:type="spellStart"/>
      <w:r>
        <w:t>nit</w:t>
      </w:r>
      <w:proofErr w:type="spellEnd"/>
      <w:r>
        <w:t xml:space="preserve">/ Tritt ab von </w:t>
      </w:r>
      <w:proofErr w:type="spellStart"/>
      <w:r>
        <w:t>diner</w:t>
      </w:r>
      <w:proofErr w:type="spellEnd"/>
      <w:r>
        <w:t xml:space="preserve"> </w:t>
      </w:r>
      <w:proofErr w:type="spellStart"/>
      <w:r>
        <w:t>Houptmanschafft</w:t>
      </w:r>
      <w:proofErr w:type="spellEnd"/>
      <w:r>
        <w:t xml:space="preserve">/ wie dann Petrus sin </w:t>
      </w:r>
      <w:proofErr w:type="spellStart"/>
      <w:r>
        <w:t>Cornelium</w:t>
      </w:r>
      <w:proofErr w:type="spellEnd"/>
      <w:r>
        <w:t xml:space="preserve">/ </w:t>
      </w:r>
      <w:proofErr w:type="spellStart"/>
      <w:r>
        <w:t>vnnd</w:t>
      </w:r>
      <w:proofErr w:type="spellEnd"/>
      <w:r>
        <w:t xml:space="preserve"> Paulus/ Paulum/ </w:t>
      </w:r>
      <w:proofErr w:type="spellStart"/>
      <w:r>
        <w:t>Sergium</w:t>
      </w:r>
      <w:proofErr w:type="spellEnd"/>
      <w:r>
        <w:t xml:space="preserve">/ </w:t>
      </w:r>
      <w:proofErr w:type="spellStart"/>
      <w:r>
        <w:t>ouch</w:t>
      </w:r>
      <w:proofErr w:type="spellEnd"/>
      <w:r>
        <w:t xml:space="preserve"> </w:t>
      </w:r>
      <w:proofErr w:type="spellStart"/>
      <w:r>
        <w:t>nitt</w:t>
      </w:r>
      <w:proofErr w:type="spellEnd"/>
      <w:r>
        <w:t xml:space="preserve"> </w:t>
      </w:r>
      <w:proofErr w:type="spellStart"/>
      <w:r>
        <w:t>daruon</w:t>
      </w:r>
      <w:proofErr w:type="spellEnd"/>
      <w:r>
        <w:t xml:space="preserve"> </w:t>
      </w:r>
      <w:proofErr w:type="spellStart"/>
      <w:r>
        <w:t>gewisen</w:t>
      </w:r>
      <w:proofErr w:type="spellEnd"/>
      <w:r>
        <w:t xml:space="preserve"> </w:t>
      </w:r>
      <w:proofErr w:type="spellStart"/>
      <w:r>
        <w:t>habennd</w:t>
      </w:r>
      <w:proofErr w:type="spellEnd"/>
      <w:r>
        <w:t xml:space="preserve">/ wie der Apostel geschicht </w:t>
      </w:r>
      <w:proofErr w:type="spellStart"/>
      <w:r>
        <w:t>vßwysend</w:t>
      </w:r>
      <w:proofErr w:type="spellEnd"/>
      <w:r>
        <w:t xml:space="preserve">. </w:t>
      </w:r>
      <w:proofErr w:type="spellStart"/>
      <w:r>
        <w:t>Darumb</w:t>
      </w:r>
      <w:proofErr w:type="spellEnd"/>
      <w:r>
        <w:t xml:space="preserve"> liebe Christen/ hütend </w:t>
      </w:r>
      <w:proofErr w:type="spellStart"/>
      <w:r>
        <w:t>üch</w:t>
      </w:r>
      <w:proofErr w:type="spellEnd"/>
      <w:r>
        <w:t xml:space="preserve"> vor der </w:t>
      </w:r>
      <w:proofErr w:type="spellStart"/>
      <w:r>
        <w:t>verfürischenn</w:t>
      </w:r>
      <w:proofErr w:type="spellEnd"/>
      <w:r>
        <w:t xml:space="preserve"> leer der </w:t>
      </w:r>
      <w:proofErr w:type="spellStart"/>
      <w:r>
        <w:t>Widertöuffer</w:t>
      </w:r>
      <w:proofErr w:type="spellEnd"/>
      <w:r>
        <w:t xml:space="preserve">. Wo wir </w:t>
      </w:r>
      <w:proofErr w:type="spellStart"/>
      <w:r>
        <w:t>jnen</w:t>
      </w:r>
      <w:proofErr w:type="spellEnd"/>
      <w:r>
        <w:t xml:space="preserve"> </w:t>
      </w:r>
      <w:proofErr w:type="spellStart"/>
      <w:r>
        <w:t>wölting</w:t>
      </w:r>
      <w:proofErr w:type="spellEnd"/>
      <w:r>
        <w:t xml:space="preserve"> </w:t>
      </w:r>
      <w:proofErr w:type="spellStart"/>
      <w:r>
        <w:t>glouben</w:t>
      </w:r>
      <w:proofErr w:type="spellEnd"/>
      <w:r>
        <w:t xml:space="preserve"> </w:t>
      </w:r>
      <w:proofErr w:type="spellStart"/>
      <w:r>
        <w:t>vnnd</w:t>
      </w:r>
      <w:proofErr w:type="spellEnd"/>
      <w:r>
        <w:t xml:space="preserve"> </w:t>
      </w:r>
      <w:proofErr w:type="spellStart"/>
      <w:r>
        <w:t>volgenn</w:t>
      </w:r>
      <w:proofErr w:type="spellEnd"/>
      <w:r>
        <w:t xml:space="preserve">/ </w:t>
      </w:r>
      <w:proofErr w:type="spellStart"/>
      <w:r>
        <w:t>wurdind</w:t>
      </w:r>
      <w:proofErr w:type="spellEnd"/>
      <w:r>
        <w:t xml:space="preserve"> wir </w:t>
      </w:r>
      <w:proofErr w:type="spellStart"/>
      <w:r>
        <w:t>billich</w:t>
      </w:r>
      <w:proofErr w:type="spellEnd"/>
      <w:r>
        <w:t xml:space="preserve"> für die </w:t>
      </w:r>
      <w:proofErr w:type="spellStart"/>
      <w:r>
        <w:t>vngehorsamesten</w:t>
      </w:r>
      <w:proofErr w:type="spellEnd"/>
      <w:r>
        <w:t xml:space="preserve"> </w:t>
      </w:r>
      <w:proofErr w:type="spellStart"/>
      <w:r>
        <w:t>diser</w:t>
      </w:r>
      <w:proofErr w:type="spellEnd"/>
      <w:r>
        <w:t xml:space="preserve"> </w:t>
      </w:r>
      <w:proofErr w:type="spellStart"/>
      <w:r>
        <w:t>welt</w:t>
      </w:r>
      <w:proofErr w:type="spellEnd"/>
      <w:r>
        <w:t xml:space="preserve"> gehalten/ </w:t>
      </w:r>
      <w:proofErr w:type="spellStart"/>
      <w:r>
        <w:t>vonn</w:t>
      </w:r>
      <w:proofErr w:type="spellEnd"/>
      <w:r>
        <w:t xml:space="preserve"> Gott </w:t>
      </w:r>
      <w:proofErr w:type="spellStart"/>
      <w:r>
        <w:t>vnd</w:t>
      </w:r>
      <w:proofErr w:type="spellEnd"/>
      <w:r>
        <w:t xml:space="preserve"> von den </w:t>
      </w:r>
      <w:proofErr w:type="spellStart"/>
      <w:r>
        <w:t>menschen</w:t>
      </w:r>
      <w:proofErr w:type="spellEnd"/>
      <w:r>
        <w:t xml:space="preserve"> verhaßt </w:t>
      </w:r>
      <w:proofErr w:type="spellStart"/>
      <w:r>
        <w:t>vnd</w:t>
      </w:r>
      <w:proofErr w:type="spellEnd"/>
      <w:r>
        <w:t xml:space="preserve"> verfolget/ </w:t>
      </w:r>
      <w:proofErr w:type="spellStart"/>
      <w:r>
        <w:t>vnd</w:t>
      </w:r>
      <w:proofErr w:type="spellEnd"/>
      <w:r>
        <w:t xml:space="preserve"> durch die </w:t>
      </w:r>
      <w:proofErr w:type="spellStart"/>
      <w:r>
        <w:t>verfolgung</w:t>
      </w:r>
      <w:proofErr w:type="spellEnd"/>
      <w:r>
        <w:t xml:space="preserve">/ </w:t>
      </w:r>
      <w:proofErr w:type="spellStart"/>
      <w:r>
        <w:t>wurdind</w:t>
      </w:r>
      <w:proofErr w:type="spellEnd"/>
      <w:r>
        <w:t xml:space="preserve"> wir </w:t>
      </w:r>
      <w:proofErr w:type="spellStart"/>
      <w:r>
        <w:t>nit</w:t>
      </w:r>
      <w:proofErr w:type="spellEnd"/>
      <w:r>
        <w:t xml:space="preserve"> </w:t>
      </w:r>
      <w:proofErr w:type="spellStart"/>
      <w:r>
        <w:t>marterer</w:t>
      </w:r>
      <w:proofErr w:type="spellEnd"/>
      <w:r>
        <w:t xml:space="preserve"> Christi/ sonder des </w:t>
      </w:r>
      <w:proofErr w:type="spellStart"/>
      <w:r>
        <w:t>tüfels</w:t>
      </w:r>
      <w:proofErr w:type="spellEnd"/>
      <w:r>
        <w:t xml:space="preserve">. </w:t>
      </w:r>
    </w:p>
    <w:p w14:paraId="1AA7BBE8" w14:textId="77777777" w:rsidR="006F0D15" w:rsidRDefault="006F0D15" w:rsidP="006F0D15">
      <w:pPr>
        <w:pStyle w:val="StandardWeb"/>
      </w:pPr>
      <w:r>
        <w:rPr>
          <w:rStyle w:val="Fett"/>
          <w:rFonts w:eastAsiaTheme="majorEastAsia"/>
        </w:rPr>
        <w:t xml:space="preserve">Aber ich sag </w:t>
      </w:r>
      <w:proofErr w:type="spellStart"/>
      <w:r>
        <w:rPr>
          <w:rStyle w:val="Fett"/>
          <w:rFonts w:eastAsiaTheme="majorEastAsia"/>
        </w:rPr>
        <w:t>üch</w:t>
      </w:r>
      <w:proofErr w:type="spellEnd"/>
      <w:r>
        <w:rPr>
          <w:rStyle w:val="Fett"/>
          <w:rFonts w:eastAsiaTheme="majorEastAsia"/>
        </w:rPr>
        <w:t xml:space="preserve">/ </w:t>
      </w:r>
      <w:proofErr w:type="spellStart"/>
      <w:r>
        <w:rPr>
          <w:rStyle w:val="Fett"/>
          <w:rFonts w:eastAsiaTheme="majorEastAsia"/>
        </w:rPr>
        <w:t>Vil</w:t>
      </w:r>
      <w:proofErr w:type="spellEnd"/>
      <w:r>
        <w:rPr>
          <w:rStyle w:val="Fett"/>
          <w:rFonts w:eastAsiaTheme="majorEastAsia"/>
        </w:rPr>
        <w:t xml:space="preserve"> werdend kommen von Morgen </w:t>
      </w:r>
      <w:proofErr w:type="spellStart"/>
      <w:r>
        <w:rPr>
          <w:rStyle w:val="Fett"/>
          <w:rFonts w:eastAsiaTheme="majorEastAsia"/>
        </w:rPr>
        <w:t>vnd</w:t>
      </w:r>
      <w:proofErr w:type="spellEnd"/>
      <w:r>
        <w:rPr>
          <w:rStyle w:val="Fett"/>
          <w:rFonts w:eastAsiaTheme="majorEastAsia"/>
        </w:rPr>
        <w:t xml:space="preserve"> von </w:t>
      </w:r>
      <w:proofErr w:type="spellStart"/>
      <w:r>
        <w:rPr>
          <w:rStyle w:val="Fett"/>
          <w:rFonts w:eastAsiaTheme="majorEastAsia"/>
        </w:rPr>
        <w:t>Abent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sitzen mit Abraham </w:t>
      </w:r>
      <w:proofErr w:type="spellStart"/>
      <w:r>
        <w:rPr>
          <w:rStyle w:val="Fett"/>
          <w:rFonts w:eastAsiaTheme="majorEastAsia"/>
        </w:rPr>
        <w:t>vnd</w:t>
      </w:r>
      <w:proofErr w:type="spellEnd"/>
      <w:r>
        <w:rPr>
          <w:rStyle w:val="Fett"/>
          <w:rFonts w:eastAsiaTheme="majorEastAsia"/>
        </w:rPr>
        <w:t xml:space="preserve"> Isaac </w:t>
      </w:r>
      <w:proofErr w:type="spellStart"/>
      <w:r>
        <w:rPr>
          <w:rStyle w:val="Fett"/>
          <w:rFonts w:eastAsiaTheme="majorEastAsia"/>
        </w:rPr>
        <w:t>vnd</w:t>
      </w:r>
      <w:proofErr w:type="spellEnd"/>
      <w:r>
        <w:rPr>
          <w:rStyle w:val="Fett"/>
          <w:rFonts w:eastAsiaTheme="majorEastAsia"/>
        </w:rPr>
        <w:t xml:space="preserve"> Jacob. rc.</w:t>
      </w:r>
      <w:r>
        <w:t xml:space="preserve"> </w:t>
      </w:r>
    </w:p>
    <w:p w14:paraId="2FE0790A" w14:textId="77777777" w:rsidR="006F0D15" w:rsidRDefault="006F0D15" w:rsidP="006F0D15">
      <w:pPr>
        <w:pStyle w:val="StandardWeb"/>
      </w:pPr>
      <w:r>
        <w:t xml:space="preserve">Da </w:t>
      </w:r>
      <w:proofErr w:type="spellStart"/>
      <w:r>
        <w:t>zeygt</w:t>
      </w:r>
      <w:proofErr w:type="spellEnd"/>
      <w:r>
        <w:t xml:space="preserve"> der Herr selber an/ das die Heyden </w:t>
      </w:r>
      <w:proofErr w:type="spellStart"/>
      <w:r>
        <w:t>söllind</w:t>
      </w:r>
      <w:proofErr w:type="spellEnd"/>
      <w:r>
        <w:t xml:space="preserve"> zum </w:t>
      </w:r>
      <w:proofErr w:type="spellStart"/>
      <w:r>
        <w:t>glouben</w:t>
      </w:r>
      <w:proofErr w:type="spellEnd"/>
      <w:r>
        <w:t xml:space="preserve"> </w:t>
      </w:r>
      <w:proofErr w:type="spellStart"/>
      <w:r>
        <w:t>berufft</w:t>
      </w:r>
      <w:proofErr w:type="spellEnd"/>
      <w:r>
        <w:t xml:space="preserve"> werden/ </w:t>
      </w:r>
      <w:proofErr w:type="spellStart"/>
      <w:r>
        <w:t>vnd</w:t>
      </w:r>
      <w:proofErr w:type="spellEnd"/>
      <w:r>
        <w:t xml:space="preserve"> die Juden </w:t>
      </w:r>
      <w:proofErr w:type="spellStart"/>
      <w:r>
        <w:t>verworffen</w:t>
      </w:r>
      <w:proofErr w:type="spellEnd"/>
      <w:r>
        <w:t xml:space="preserve">/ wie dann all Propheten </w:t>
      </w:r>
      <w:proofErr w:type="spellStart"/>
      <w:r>
        <w:t>gewyßsagt</w:t>
      </w:r>
      <w:proofErr w:type="spellEnd"/>
      <w:r>
        <w:t xml:space="preserve"> habend/ sonderlich </w:t>
      </w:r>
      <w:proofErr w:type="spellStart"/>
      <w:r>
        <w:t>Esaias</w:t>
      </w:r>
      <w:proofErr w:type="spellEnd"/>
      <w:r>
        <w:t xml:space="preserve">/ Oseas/ </w:t>
      </w:r>
      <w:proofErr w:type="spellStart"/>
      <w:r>
        <w:t>vnd</w:t>
      </w:r>
      <w:proofErr w:type="spellEnd"/>
      <w:r>
        <w:t xml:space="preserve"> Paulus. Rom. 9. 10. 11. </w:t>
      </w:r>
      <w:proofErr w:type="spellStart"/>
      <w:r>
        <w:t>cap</w:t>
      </w:r>
      <w:proofErr w:type="spellEnd"/>
      <w:r>
        <w:t xml:space="preserve">. </w:t>
      </w:r>
    </w:p>
    <w:p w14:paraId="51905298" w14:textId="77777777" w:rsidR="006F0D15" w:rsidRDefault="006F0D15" w:rsidP="006F0D15">
      <w:pPr>
        <w:pStyle w:val="StandardWeb"/>
      </w:pPr>
      <w:r>
        <w:rPr>
          <w:rStyle w:val="Fett"/>
          <w:rFonts w:eastAsiaTheme="majorEastAsia"/>
        </w:rPr>
        <w:t xml:space="preserve">Aber die </w:t>
      </w:r>
      <w:proofErr w:type="spellStart"/>
      <w:r>
        <w:rPr>
          <w:rStyle w:val="Fett"/>
          <w:rFonts w:eastAsiaTheme="majorEastAsia"/>
        </w:rPr>
        <w:t>kinder</w:t>
      </w:r>
      <w:proofErr w:type="spellEnd"/>
      <w:r>
        <w:rPr>
          <w:rStyle w:val="Fett"/>
          <w:rFonts w:eastAsiaTheme="majorEastAsia"/>
        </w:rPr>
        <w:t xml:space="preserve"> des </w:t>
      </w:r>
      <w:proofErr w:type="spellStart"/>
      <w:r>
        <w:rPr>
          <w:rStyle w:val="Fett"/>
          <w:rFonts w:eastAsiaTheme="majorEastAsia"/>
        </w:rPr>
        <w:t>rychs</w:t>
      </w:r>
      <w:proofErr w:type="spellEnd"/>
      <w:r>
        <w:rPr>
          <w:rStyle w:val="Fett"/>
          <w:rFonts w:eastAsiaTheme="majorEastAsia"/>
        </w:rPr>
        <w:t xml:space="preserve"> werdend </w:t>
      </w:r>
      <w:proofErr w:type="spellStart"/>
      <w:r>
        <w:rPr>
          <w:rStyle w:val="Fett"/>
          <w:rFonts w:eastAsiaTheme="majorEastAsia"/>
        </w:rPr>
        <w:t>vßgestossen</w:t>
      </w:r>
      <w:proofErr w:type="spellEnd"/>
      <w:r>
        <w:rPr>
          <w:rStyle w:val="Fett"/>
          <w:rFonts w:eastAsiaTheme="majorEastAsia"/>
        </w:rPr>
        <w:t xml:space="preserve"> in die </w:t>
      </w:r>
      <w:proofErr w:type="spellStart"/>
      <w:r>
        <w:rPr>
          <w:rStyle w:val="Fett"/>
          <w:rFonts w:eastAsiaTheme="majorEastAsia"/>
        </w:rPr>
        <w:t>vsserste</w:t>
      </w:r>
      <w:proofErr w:type="spellEnd"/>
      <w:r>
        <w:rPr>
          <w:rStyle w:val="Fett"/>
          <w:rFonts w:eastAsiaTheme="majorEastAsia"/>
        </w:rPr>
        <w:t xml:space="preserve"> </w:t>
      </w:r>
      <w:proofErr w:type="spellStart"/>
      <w:r>
        <w:rPr>
          <w:rStyle w:val="Fett"/>
          <w:rFonts w:eastAsiaTheme="majorEastAsia"/>
        </w:rPr>
        <w:t>finsternuß</w:t>
      </w:r>
      <w:proofErr w:type="spellEnd"/>
      <w:r>
        <w:rPr>
          <w:rStyle w:val="Fett"/>
          <w:rFonts w:eastAsiaTheme="majorEastAsia"/>
        </w:rPr>
        <w:t>. rc.</w:t>
      </w:r>
      <w:r>
        <w:t xml:space="preserve"> </w:t>
      </w:r>
    </w:p>
    <w:p w14:paraId="28BD6285" w14:textId="77777777" w:rsidR="006F0D15" w:rsidRDefault="006F0D15" w:rsidP="006F0D15">
      <w:pPr>
        <w:pStyle w:val="StandardWeb"/>
      </w:pPr>
      <w:r>
        <w:t xml:space="preserve">Die Juden nennt er </w:t>
      </w:r>
      <w:proofErr w:type="spellStart"/>
      <w:r>
        <w:t>kinder</w:t>
      </w:r>
      <w:proofErr w:type="spellEnd"/>
      <w:r>
        <w:t xml:space="preserve"> des </w:t>
      </w:r>
      <w:proofErr w:type="spellStart"/>
      <w:r>
        <w:t>rychs</w:t>
      </w:r>
      <w:proofErr w:type="spellEnd"/>
      <w:r>
        <w:t xml:space="preserve">/ dann </w:t>
      </w:r>
      <w:proofErr w:type="spellStart"/>
      <w:r>
        <w:t>sy</w:t>
      </w:r>
      <w:proofErr w:type="spellEnd"/>
      <w:r>
        <w:t xml:space="preserve"> </w:t>
      </w:r>
      <w:proofErr w:type="spellStart"/>
      <w:r>
        <w:t>kamend</w:t>
      </w:r>
      <w:proofErr w:type="spellEnd"/>
      <w:r>
        <w:t xml:space="preserve"> von denen här/ welchen das </w:t>
      </w:r>
      <w:proofErr w:type="spellStart"/>
      <w:r>
        <w:t>rych</w:t>
      </w:r>
      <w:proofErr w:type="spellEnd"/>
      <w:r>
        <w:t xml:space="preserve"> Gottes </w:t>
      </w:r>
      <w:proofErr w:type="spellStart"/>
      <w:r>
        <w:t>verheyssen</w:t>
      </w:r>
      <w:proofErr w:type="spellEnd"/>
      <w:r>
        <w:t xml:space="preserve"> was/ die werdend </w:t>
      </w:r>
      <w:proofErr w:type="spellStart"/>
      <w:r>
        <w:t>jrs</w:t>
      </w:r>
      <w:proofErr w:type="spellEnd"/>
      <w:r>
        <w:t xml:space="preserve"> </w:t>
      </w:r>
      <w:proofErr w:type="spellStart"/>
      <w:r>
        <w:t>gloubens</w:t>
      </w:r>
      <w:proofErr w:type="spellEnd"/>
      <w:r>
        <w:t xml:space="preserve"> halb </w:t>
      </w:r>
      <w:proofErr w:type="spellStart"/>
      <w:r>
        <w:t>vßgestossenn</w:t>
      </w:r>
      <w:proofErr w:type="spellEnd"/>
      <w:r>
        <w:t xml:space="preserve"> in die </w:t>
      </w:r>
      <w:proofErr w:type="spellStart"/>
      <w:r>
        <w:t>vsserste</w:t>
      </w:r>
      <w:proofErr w:type="spellEnd"/>
      <w:r>
        <w:t xml:space="preserve"> </w:t>
      </w:r>
      <w:proofErr w:type="spellStart"/>
      <w:r>
        <w:t>finsternuß</w:t>
      </w:r>
      <w:proofErr w:type="spellEnd"/>
      <w:r>
        <w:t xml:space="preserve">. rc. </w:t>
      </w:r>
    </w:p>
    <w:p w14:paraId="04793EDE" w14:textId="77777777" w:rsidR="006F0D15" w:rsidRDefault="006F0D15" w:rsidP="006F0D15">
      <w:pPr>
        <w:pStyle w:val="StandardWeb"/>
      </w:pPr>
      <w:r>
        <w:t xml:space="preserve">Christus </w:t>
      </w:r>
      <w:proofErr w:type="spellStart"/>
      <w:r>
        <w:t>zeygt</w:t>
      </w:r>
      <w:proofErr w:type="spellEnd"/>
      <w:r>
        <w:t xml:space="preserve"> </w:t>
      </w:r>
      <w:proofErr w:type="spellStart"/>
      <w:r>
        <w:t>ouch</w:t>
      </w:r>
      <w:proofErr w:type="spellEnd"/>
      <w:r>
        <w:t xml:space="preserve"> da zwey </w:t>
      </w:r>
      <w:proofErr w:type="spellStart"/>
      <w:r>
        <w:t>ort</w:t>
      </w:r>
      <w:proofErr w:type="spellEnd"/>
      <w:r>
        <w:t xml:space="preserve"> an der absterbenden. Das erst ist/ das die </w:t>
      </w:r>
      <w:proofErr w:type="spellStart"/>
      <w:r>
        <w:t>vßerwelten</w:t>
      </w:r>
      <w:proofErr w:type="spellEnd"/>
      <w:r>
        <w:t xml:space="preserve"> werdend sehen mit Abraham. rc. Das ander ist das </w:t>
      </w:r>
      <w:proofErr w:type="spellStart"/>
      <w:r>
        <w:t>ort</w:t>
      </w:r>
      <w:proofErr w:type="spellEnd"/>
      <w:r>
        <w:t xml:space="preserve"> der </w:t>
      </w:r>
      <w:proofErr w:type="spellStart"/>
      <w:r>
        <w:t>vssersten</w:t>
      </w:r>
      <w:proofErr w:type="spellEnd"/>
      <w:r>
        <w:t xml:space="preserve"> </w:t>
      </w:r>
      <w:proofErr w:type="spellStart"/>
      <w:r>
        <w:t>finsternuß</w:t>
      </w:r>
      <w:proofErr w:type="spellEnd"/>
      <w:r>
        <w:t xml:space="preserve">/ da ist </w:t>
      </w:r>
      <w:proofErr w:type="spellStart"/>
      <w:r>
        <w:t>weynen</w:t>
      </w:r>
      <w:proofErr w:type="spellEnd"/>
      <w:r>
        <w:t xml:space="preserve"> </w:t>
      </w:r>
      <w:proofErr w:type="spellStart"/>
      <w:r>
        <w:t>vnd</w:t>
      </w:r>
      <w:proofErr w:type="spellEnd"/>
      <w:r>
        <w:t xml:space="preserve"> </w:t>
      </w:r>
      <w:proofErr w:type="spellStart"/>
      <w:r>
        <w:t>zanklaffen</w:t>
      </w:r>
      <w:proofErr w:type="spellEnd"/>
      <w:r>
        <w:t xml:space="preserve">. </w:t>
      </w:r>
      <w:proofErr w:type="spellStart"/>
      <w:r>
        <w:t>Zwüschend</w:t>
      </w:r>
      <w:proofErr w:type="spellEnd"/>
      <w:r>
        <w:t xml:space="preserve"> </w:t>
      </w:r>
      <w:proofErr w:type="spellStart"/>
      <w:r>
        <w:t>disen</w:t>
      </w:r>
      <w:proofErr w:type="spellEnd"/>
      <w:r>
        <w:t xml:space="preserve"> zwey orten/ ist kein mittel/ wie die </w:t>
      </w:r>
      <w:proofErr w:type="spellStart"/>
      <w:r>
        <w:t>seelenbrenner</w:t>
      </w:r>
      <w:proofErr w:type="spellEnd"/>
      <w:r>
        <w:t xml:space="preserve"> vom </w:t>
      </w:r>
      <w:proofErr w:type="spellStart"/>
      <w:r>
        <w:t>Fägfhür</w:t>
      </w:r>
      <w:proofErr w:type="spellEnd"/>
      <w:r>
        <w:t xml:space="preserve"> dichtet </w:t>
      </w:r>
      <w:proofErr w:type="spellStart"/>
      <w:r>
        <w:t>hand</w:t>
      </w:r>
      <w:proofErr w:type="spellEnd"/>
      <w:r>
        <w:t xml:space="preserve">. </w:t>
      </w:r>
    </w:p>
    <w:p w14:paraId="3A6D871E" w14:textId="77777777" w:rsidR="006F0D15" w:rsidRDefault="006F0D15" w:rsidP="006F0D15">
      <w:pPr>
        <w:pStyle w:val="StandardWeb"/>
      </w:pPr>
      <w:proofErr w:type="spellStart"/>
      <w:r>
        <w:rPr>
          <w:rStyle w:val="Fett"/>
          <w:rFonts w:eastAsiaTheme="majorEastAsia"/>
        </w:rPr>
        <w:t>Vnd</w:t>
      </w:r>
      <w:proofErr w:type="spellEnd"/>
      <w:r>
        <w:rPr>
          <w:rStyle w:val="Fett"/>
          <w:rFonts w:eastAsiaTheme="majorEastAsia"/>
        </w:rPr>
        <w:t xml:space="preserve"> Jesus sprach zum </w:t>
      </w:r>
      <w:proofErr w:type="spellStart"/>
      <w:r>
        <w:rPr>
          <w:rStyle w:val="Fett"/>
          <w:rFonts w:eastAsiaTheme="majorEastAsia"/>
        </w:rPr>
        <w:t>houptman</w:t>
      </w:r>
      <w:proofErr w:type="spellEnd"/>
      <w:r>
        <w:rPr>
          <w:rStyle w:val="Fett"/>
          <w:rFonts w:eastAsiaTheme="majorEastAsia"/>
        </w:rPr>
        <w:t xml:space="preserve">: Gang hin/ dir </w:t>
      </w:r>
      <w:proofErr w:type="spellStart"/>
      <w:r>
        <w:rPr>
          <w:rStyle w:val="Fett"/>
          <w:rFonts w:eastAsiaTheme="majorEastAsia"/>
        </w:rPr>
        <w:t>geschech</w:t>
      </w:r>
      <w:proofErr w:type="spellEnd"/>
      <w:r>
        <w:rPr>
          <w:rStyle w:val="Fett"/>
          <w:rFonts w:eastAsiaTheme="majorEastAsia"/>
        </w:rPr>
        <w:t xml:space="preserve"> wie du </w:t>
      </w:r>
      <w:proofErr w:type="spellStart"/>
      <w:r>
        <w:rPr>
          <w:rStyle w:val="Fett"/>
          <w:rFonts w:eastAsiaTheme="majorEastAsia"/>
        </w:rPr>
        <w:t>gloubt</w:t>
      </w:r>
      <w:proofErr w:type="spellEnd"/>
      <w:r>
        <w:rPr>
          <w:rStyle w:val="Fett"/>
          <w:rFonts w:eastAsiaTheme="majorEastAsia"/>
        </w:rPr>
        <w:t xml:space="preserve"> hast.</w:t>
      </w:r>
      <w:r>
        <w:t xml:space="preserve"> </w:t>
      </w:r>
    </w:p>
    <w:p w14:paraId="16E553C8" w14:textId="77777777" w:rsidR="006F0D15" w:rsidRDefault="006F0D15" w:rsidP="006F0D15">
      <w:pPr>
        <w:pStyle w:val="StandardWeb"/>
      </w:pPr>
      <w:r>
        <w:t xml:space="preserve">Da </w:t>
      </w:r>
      <w:proofErr w:type="spellStart"/>
      <w:r>
        <w:t>sicht</w:t>
      </w:r>
      <w:proofErr w:type="spellEnd"/>
      <w:r>
        <w:t xml:space="preserve"> man wie </w:t>
      </w:r>
      <w:proofErr w:type="spellStart"/>
      <w:r>
        <w:t>krefftig</w:t>
      </w:r>
      <w:proofErr w:type="spellEnd"/>
      <w:r>
        <w:t xml:space="preserve"> der </w:t>
      </w:r>
      <w:proofErr w:type="spellStart"/>
      <w:r>
        <w:t>gloub</w:t>
      </w:r>
      <w:proofErr w:type="spellEnd"/>
      <w:r>
        <w:t xml:space="preserve"> vor Gott ist/ </w:t>
      </w:r>
      <w:proofErr w:type="spellStart"/>
      <w:r>
        <w:t>vnnd</w:t>
      </w:r>
      <w:proofErr w:type="spellEnd"/>
      <w:r>
        <w:t xml:space="preserve"> das </w:t>
      </w:r>
      <w:proofErr w:type="spellStart"/>
      <w:r>
        <w:t>jm</w:t>
      </w:r>
      <w:proofErr w:type="spellEnd"/>
      <w:r>
        <w:t xml:space="preserve"> Gott </w:t>
      </w:r>
      <w:proofErr w:type="spellStart"/>
      <w:r>
        <w:t>nüts</w:t>
      </w:r>
      <w:proofErr w:type="spellEnd"/>
      <w:r>
        <w:t xml:space="preserve"> versagt. Christus spricht hie: Dir </w:t>
      </w:r>
      <w:proofErr w:type="spellStart"/>
      <w:r>
        <w:t>geschech</w:t>
      </w:r>
      <w:proofErr w:type="spellEnd"/>
      <w:r>
        <w:t xml:space="preserve"> wie du </w:t>
      </w:r>
      <w:proofErr w:type="spellStart"/>
      <w:r>
        <w:t>gloubt</w:t>
      </w:r>
      <w:proofErr w:type="spellEnd"/>
      <w:r>
        <w:t xml:space="preserve"> hast. </w:t>
      </w:r>
      <w:proofErr w:type="spellStart"/>
      <w:r>
        <w:t>Vnd</w:t>
      </w:r>
      <w:proofErr w:type="spellEnd"/>
      <w:r>
        <w:t xml:space="preserve"> ,1. Joh. 5. </w:t>
      </w:r>
      <w:proofErr w:type="spellStart"/>
      <w:r>
        <w:t>stadt</w:t>
      </w:r>
      <w:proofErr w:type="spellEnd"/>
      <w:r>
        <w:t xml:space="preserve">: Das ist </w:t>
      </w:r>
      <w:proofErr w:type="spellStart"/>
      <w:r>
        <w:t>vnser</w:t>
      </w:r>
      <w:proofErr w:type="spellEnd"/>
      <w:r>
        <w:t xml:space="preserve"> </w:t>
      </w:r>
      <w:proofErr w:type="spellStart"/>
      <w:r>
        <w:t>zuuersicht</w:t>
      </w:r>
      <w:proofErr w:type="spellEnd"/>
      <w:r>
        <w:t xml:space="preserve"> </w:t>
      </w:r>
      <w:proofErr w:type="spellStart"/>
      <w:r>
        <w:t>by</w:t>
      </w:r>
      <w:proofErr w:type="spellEnd"/>
      <w:r>
        <w:t xml:space="preserve"> Gott/ wenn wir etwas bittend nach </w:t>
      </w:r>
      <w:proofErr w:type="spellStart"/>
      <w:r>
        <w:t>sinem</w:t>
      </w:r>
      <w:proofErr w:type="spellEnd"/>
      <w:r>
        <w:t xml:space="preserve"> willen/ so hört er </w:t>
      </w:r>
      <w:proofErr w:type="spellStart"/>
      <w:r>
        <w:t>vns</w:t>
      </w:r>
      <w:proofErr w:type="spellEnd"/>
      <w:r>
        <w:t xml:space="preserve">. </w:t>
      </w:r>
    </w:p>
    <w:p w14:paraId="76CBD6E0" w14:textId="77777777" w:rsidR="006F0D15" w:rsidRDefault="006F0D15" w:rsidP="006F0D15">
      <w:pPr>
        <w:pStyle w:val="StandardWeb"/>
      </w:pPr>
      <w:r>
        <w:t xml:space="preserve">In summa/ wir habend in </w:t>
      </w:r>
      <w:proofErr w:type="spellStart"/>
      <w:r>
        <w:t>disem</w:t>
      </w:r>
      <w:proofErr w:type="spellEnd"/>
      <w:r>
        <w:t xml:space="preserve"> </w:t>
      </w:r>
      <w:proofErr w:type="spellStart"/>
      <w:r>
        <w:t>Euangelio</w:t>
      </w:r>
      <w:proofErr w:type="spellEnd"/>
      <w:r>
        <w:t xml:space="preserve">/ die summ eins rechten </w:t>
      </w:r>
      <w:proofErr w:type="spellStart"/>
      <w:r>
        <w:t>Christenlichen</w:t>
      </w:r>
      <w:proofErr w:type="spellEnd"/>
      <w:r>
        <w:t xml:space="preserve"> </w:t>
      </w:r>
      <w:proofErr w:type="spellStart"/>
      <w:r>
        <w:t>lebens</w:t>
      </w:r>
      <w:proofErr w:type="spellEnd"/>
      <w:r>
        <w:t xml:space="preserve">/ welche </w:t>
      </w:r>
      <w:proofErr w:type="spellStart"/>
      <w:r>
        <w:t>stadt</w:t>
      </w:r>
      <w:proofErr w:type="spellEnd"/>
      <w:r>
        <w:t xml:space="preserve"> in </w:t>
      </w:r>
      <w:proofErr w:type="spellStart"/>
      <w:r>
        <w:t>glouben</w:t>
      </w:r>
      <w:proofErr w:type="spellEnd"/>
      <w:r>
        <w:t xml:space="preserve"> </w:t>
      </w:r>
      <w:proofErr w:type="spellStart"/>
      <w:r>
        <w:t>vnd</w:t>
      </w:r>
      <w:proofErr w:type="spellEnd"/>
      <w:r>
        <w:t xml:space="preserve"> liebe. Wenn wir in </w:t>
      </w:r>
      <w:proofErr w:type="spellStart"/>
      <w:r>
        <w:t>disen</w:t>
      </w:r>
      <w:proofErr w:type="spellEnd"/>
      <w:r>
        <w:t xml:space="preserve"> zwey stucken </w:t>
      </w:r>
      <w:proofErr w:type="spellStart"/>
      <w:r>
        <w:t>vns</w:t>
      </w:r>
      <w:proofErr w:type="spellEnd"/>
      <w:r>
        <w:t xml:space="preserve"> </w:t>
      </w:r>
      <w:proofErr w:type="spellStart"/>
      <w:r>
        <w:t>übtind</w:t>
      </w:r>
      <w:proofErr w:type="spellEnd"/>
      <w:r>
        <w:t xml:space="preserve">/ </w:t>
      </w:r>
      <w:proofErr w:type="spellStart"/>
      <w:r>
        <w:t>vnd</w:t>
      </w:r>
      <w:proofErr w:type="spellEnd"/>
      <w:r>
        <w:t xml:space="preserve"> </w:t>
      </w:r>
      <w:proofErr w:type="spellStart"/>
      <w:r>
        <w:t>mannlich</w:t>
      </w:r>
      <w:proofErr w:type="spellEnd"/>
      <w:r>
        <w:t xml:space="preserve"> </w:t>
      </w:r>
      <w:proofErr w:type="spellStart"/>
      <w:r>
        <w:t>fürfürind</w:t>
      </w:r>
      <w:proofErr w:type="spellEnd"/>
      <w:r>
        <w:t xml:space="preserve">/ so </w:t>
      </w:r>
      <w:proofErr w:type="spellStart"/>
      <w:r>
        <w:t>wurdind</w:t>
      </w:r>
      <w:proofErr w:type="spellEnd"/>
      <w:r>
        <w:t xml:space="preserve"> wir </w:t>
      </w:r>
      <w:proofErr w:type="spellStart"/>
      <w:r>
        <w:t>ouch</w:t>
      </w:r>
      <w:proofErr w:type="spellEnd"/>
      <w:r>
        <w:t xml:space="preserve"> Gott so </w:t>
      </w:r>
      <w:proofErr w:type="spellStart"/>
      <w:r>
        <w:t>genäm</w:t>
      </w:r>
      <w:proofErr w:type="spellEnd"/>
      <w:r>
        <w:t xml:space="preserve"> werden/ das er </w:t>
      </w:r>
      <w:proofErr w:type="spellStart"/>
      <w:r>
        <w:t>vns</w:t>
      </w:r>
      <w:proofErr w:type="spellEnd"/>
      <w:r>
        <w:t xml:space="preserve"> in allen </w:t>
      </w:r>
      <w:proofErr w:type="spellStart"/>
      <w:r>
        <w:t>nöten</w:t>
      </w:r>
      <w:proofErr w:type="spellEnd"/>
      <w:r>
        <w:t xml:space="preserve"> </w:t>
      </w:r>
      <w:proofErr w:type="spellStart"/>
      <w:r>
        <w:t>wurd</w:t>
      </w:r>
      <w:proofErr w:type="spellEnd"/>
      <w:r>
        <w:t xml:space="preserve"> </w:t>
      </w:r>
      <w:proofErr w:type="spellStart"/>
      <w:r>
        <w:t>hilff</w:t>
      </w:r>
      <w:proofErr w:type="spellEnd"/>
      <w:r>
        <w:t xml:space="preserve"> </w:t>
      </w:r>
      <w:proofErr w:type="spellStart"/>
      <w:r>
        <w:t>vnd</w:t>
      </w:r>
      <w:proofErr w:type="spellEnd"/>
      <w:r>
        <w:t xml:space="preserve"> </w:t>
      </w:r>
      <w:proofErr w:type="spellStart"/>
      <w:r>
        <w:t>bystand</w:t>
      </w:r>
      <w:proofErr w:type="spellEnd"/>
      <w:r>
        <w:t xml:space="preserve"> thun/ ja er </w:t>
      </w:r>
      <w:proofErr w:type="spellStart"/>
      <w:r>
        <w:t>wurd</w:t>
      </w:r>
      <w:proofErr w:type="spellEnd"/>
      <w:r>
        <w:t xml:space="preserve"> </w:t>
      </w:r>
      <w:proofErr w:type="spellStart"/>
      <w:r>
        <w:t>vns</w:t>
      </w:r>
      <w:proofErr w:type="spellEnd"/>
      <w:r>
        <w:t xml:space="preserve"> durch die </w:t>
      </w:r>
      <w:proofErr w:type="spellStart"/>
      <w:r>
        <w:t>trübsal</w:t>
      </w:r>
      <w:proofErr w:type="spellEnd"/>
      <w:r>
        <w:t xml:space="preserve"> </w:t>
      </w:r>
      <w:proofErr w:type="spellStart"/>
      <w:r>
        <w:t>diser</w:t>
      </w:r>
      <w:proofErr w:type="spellEnd"/>
      <w:r>
        <w:t xml:space="preserve"> </w:t>
      </w:r>
      <w:proofErr w:type="spellStart"/>
      <w:r>
        <w:t>welt</w:t>
      </w:r>
      <w:proofErr w:type="spellEnd"/>
      <w:r>
        <w:t xml:space="preserve">/ </w:t>
      </w:r>
      <w:proofErr w:type="spellStart"/>
      <w:r>
        <w:t>vnd</w:t>
      </w:r>
      <w:proofErr w:type="spellEnd"/>
      <w:r>
        <w:t xml:space="preserve"> </w:t>
      </w:r>
      <w:proofErr w:type="spellStart"/>
      <w:r>
        <w:t>verfolgung</w:t>
      </w:r>
      <w:proofErr w:type="spellEnd"/>
      <w:r>
        <w:t xml:space="preserve"> der </w:t>
      </w:r>
      <w:proofErr w:type="spellStart"/>
      <w:r>
        <w:t>Thyrannen</w:t>
      </w:r>
      <w:proofErr w:type="spellEnd"/>
      <w:r>
        <w:t xml:space="preserve">/ zu ewigem </w:t>
      </w:r>
      <w:proofErr w:type="spellStart"/>
      <w:r>
        <w:t>rid</w:t>
      </w:r>
      <w:proofErr w:type="spellEnd"/>
      <w:r>
        <w:t xml:space="preserve"> </w:t>
      </w:r>
      <w:proofErr w:type="spellStart"/>
      <w:r>
        <w:t>vnd</w:t>
      </w:r>
      <w:proofErr w:type="spellEnd"/>
      <w:r>
        <w:t xml:space="preserve"> </w:t>
      </w:r>
      <w:proofErr w:type="spellStart"/>
      <w:r>
        <w:t>fröuden</w:t>
      </w:r>
      <w:proofErr w:type="spellEnd"/>
      <w:r>
        <w:t xml:space="preserve"> </w:t>
      </w:r>
      <w:proofErr w:type="spellStart"/>
      <w:r>
        <w:t>füren</w:t>
      </w:r>
      <w:proofErr w:type="spellEnd"/>
      <w:r>
        <w:t xml:space="preserve">/ darzu </w:t>
      </w:r>
      <w:proofErr w:type="spellStart"/>
      <w:r>
        <w:t>helff</w:t>
      </w:r>
      <w:proofErr w:type="spellEnd"/>
      <w:r>
        <w:t xml:space="preserve"> </w:t>
      </w:r>
      <w:proofErr w:type="spellStart"/>
      <w:r>
        <w:t>vns</w:t>
      </w:r>
      <w:proofErr w:type="spellEnd"/>
      <w:r>
        <w:t xml:space="preserve"> Gott. </w:t>
      </w:r>
    </w:p>
    <w:p w14:paraId="04FF4A90" w14:textId="77777777" w:rsidR="006F0D15" w:rsidRDefault="006F0D15" w:rsidP="006F0D15">
      <w:pPr>
        <w:pStyle w:val="StandardWeb"/>
      </w:pPr>
      <w:r>
        <w:t xml:space="preserve">Amen. </w:t>
      </w:r>
    </w:p>
    <w:p w14:paraId="6A56E476" w14:textId="385D2C0B" w:rsidR="006F0D15" w:rsidRDefault="006F0D15">
      <w:pPr>
        <w:spacing w:after="0" w:line="240" w:lineRule="auto"/>
      </w:pPr>
      <w:r>
        <w:br w:type="page"/>
      </w:r>
    </w:p>
    <w:p w14:paraId="26ED7B5E" w14:textId="77777777" w:rsidR="006F0D15" w:rsidRDefault="006F0D15" w:rsidP="006F0D15">
      <w:pPr>
        <w:pStyle w:val="berschrift1"/>
        <w:rPr>
          <w:sz w:val="48"/>
        </w:rPr>
      </w:pPr>
      <w:r>
        <w:t xml:space="preserve">Nachricht von Conrad Sams, des ersten ordentlich </w:t>
      </w:r>
      <w:proofErr w:type="spellStart"/>
      <w:r>
        <w:t>beruffenen</w:t>
      </w:r>
      <w:proofErr w:type="spellEnd"/>
      <w:r>
        <w:t xml:space="preserve"> </w:t>
      </w:r>
      <w:proofErr w:type="spellStart"/>
      <w:r>
        <w:t>Ulmischen</w:t>
      </w:r>
      <w:proofErr w:type="spellEnd"/>
      <w:r>
        <w:t xml:space="preserve"> Reformators, Leben, Verdiensten und Schriften.</w:t>
      </w:r>
    </w:p>
    <w:p w14:paraId="7FA28090" w14:textId="77777777" w:rsidR="006F0D15" w:rsidRDefault="006F0D15" w:rsidP="006F0D15">
      <w:pPr>
        <w:pStyle w:val="StandardWeb"/>
      </w:pPr>
      <w:r>
        <w:t xml:space="preserve">Womit Scholarchat und Convent des </w:t>
      </w:r>
      <w:proofErr w:type="spellStart"/>
      <w:r>
        <w:t>Ulmischen</w:t>
      </w:r>
      <w:proofErr w:type="spellEnd"/>
      <w:r>
        <w:t xml:space="preserve"> Gymnasiums zu der gewöhnlichen Feierlichkeit am Ostermontage alle Hohe Gönner und Freunde gehorsamst und ergebenst einladet.</w:t>
      </w:r>
    </w:p>
    <w:p w14:paraId="182B1617" w14:textId="77777777" w:rsidR="006F0D15" w:rsidRDefault="006F0D15" w:rsidP="006F0D15">
      <w:pPr>
        <w:pStyle w:val="StandardWeb"/>
      </w:pPr>
      <w:r>
        <w:t>Ulm, 1795.</w:t>
      </w:r>
      <w:r>
        <w:br/>
        <w:t>gedruckt bey Christian Ulrich Wagner, dem ältern.</w:t>
      </w:r>
    </w:p>
    <w:p w14:paraId="47FB3AE9" w14:textId="77777777" w:rsidR="006F0D15" w:rsidRDefault="006F0D15" w:rsidP="006F0D15">
      <w:pPr>
        <w:pStyle w:val="StandardWeb"/>
      </w:pPr>
      <w:r>
        <w:t xml:space="preserve">Wir haben in den beiden vorigen Osterprogrammen das Andenken eines um unser Gymnasium wohl verdienten Rectors, des Mart. </w:t>
      </w:r>
      <w:proofErr w:type="spellStart"/>
      <w:r>
        <w:t>Balticus</w:t>
      </w:r>
      <w:proofErr w:type="spellEnd"/>
      <w:r>
        <w:t xml:space="preserve">, zu erneuern gesucht, das gegenwärtige soll dazu bestimmt seyn, unsern Mitbürgern einen Mann bekannter zu machen, der sich um unsere Vaterstadt durch eine allgemeinere Verbreitung der Evangelischen Lehre und eine muthige und glückliche Vertheidigung derselben gegen ihre ersten heftigen Widersacher unsterblich verdient machte, der die Ehre verdiente, Luthers, Zwingli’s und </w:t>
      </w:r>
      <w:proofErr w:type="spellStart"/>
      <w:r>
        <w:t>Oekolampads</w:t>
      </w:r>
      <w:proofErr w:type="spellEnd"/>
      <w:r>
        <w:t xml:space="preserve"> Freund zu seyn, und von andern Orten her um seinen klugen Rath ersucht zu werden. Conrad Sam ist es, dem hier ein Denkmal errichtet werden soll, und den unsere Mitbürger schon zum Theil aus den Hauschroniken, zum Theil aber, und noch besser aus des </w:t>
      </w:r>
      <w:proofErr w:type="spellStart"/>
      <w:r>
        <w:t>seel</w:t>
      </w:r>
      <w:proofErr w:type="spellEnd"/>
      <w:r>
        <w:t xml:space="preserve">. Predigers und Professors Funks vortrefflichen </w:t>
      </w:r>
      <w:proofErr w:type="spellStart"/>
      <w:r>
        <w:t>kurzgefaßten</w:t>
      </w:r>
      <w:proofErr w:type="spellEnd"/>
      <w:r>
        <w:t xml:space="preserve"> Reformations-Historie, Ulm, 1718. 8. kennen können. Allein wir hoffen, weit mehreres zur nähern Kenntnis von ihm vorbringen zu können, da das Glück unsern Eifer in Aufsuchung der Nachrichten zu seiner Lebensbeschreibung begünstigte. Zwar sind wir weit davon entfernt, zu glauben, daß wir etwas vollkommnes liefern können, und ohne Zweifel würde Hr. Superintendent und Stadtbibliothekar Schelhorn in Memmingen etwas besseres geben können, wenn ihm die Menge seiner Amtsgeschäfte erlaubte, sein Versprechen zu erfüllen, das er am Schlusse der Vorrede zum zweiten Theil seiner kleinen historischen Schriften dem Publicum gab, das Leben Sams zu beschreiben, das er in diesem Theil schon hatte einrücken wollen, wenn wir nicht bereits vieles von Sam in unsere Disputation von den Schicksalen der Abendmahlslehre in der </w:t>
      </w:r>
      <w:proofErr w:type="spellStart"/>
      <w:r>
        <w:t>Ulmischen</w:t>
      </w:r>
      <w:proofErr w:type="spellEnd"/>
      <w:r>
        <w:t xml:space="preserve"> Kirche eingerückt gehabt hätten. Doch wir kommen nun zur Sache.</w:t>
      </w:r>
    </w:p>
    <w:p w14:paraId="0C0FCC39" w14:textId="77777777" w:rsidR="006F0D15" w:rsidRDefault="006F0D15" w:rsidP="006F0D15">
      <w:pPr>
        <w:pStyle w:val="StandardWeb"/>
      </w:pPr>
      <w:r>
        <w:t xml:space="preserve">Conrad Sam – sein Name wird auch Som und Saum geschrieben gefunden – war 1483 zu </w:t>
      </w:r>
      <w:proofErr w:type="spellStart"/>
      <w:r>
        <w:t>Rothenacker</w:t>
      </w:r>
      <w:proofErr w:type="spellEnd"/>
      <w:r>
        <w:t xml:space="preserve">, einem zwischen Ulm und Biberach liegenden Herzoglich </w:t>
      </w:r>
      <w:proofErr w:type="spellStart"/>
      <w:r>
        <w:t>Würtembergischen</w:t>
      </w:r>
      <w:proofErr w:type="spellEnd"/>
      <w:r>
        <w:t xml:space="preserve"> Dorfe, gebohren, und besuchte in der Folge unsere damals schon berühmte lateinische Schule, wo sein nachmaliger heftiger Gegner, Faber, sein Mitschüler war. Nachdem er sich hier gute Vorkenntnisse gesammelt hatte, </w:t>
      </w:r>
      <w:proofErr w:type="spellStart"/>
      <w:r>
        <w:t>gieng</w:t>
      </w:r>
      <w:proofErr w:type="spellEnd"/>
      <w:r>
        <w:t xml:space="preserve"> er nach Tübingen, um da seine Kenntnisse zu erweitern, wo er sich am 25. Oct. 1498 in die Matrikel einschrieb. [Er schrieb sich ein: Conrad Som de Munderkingen. Diese Benennung ist auffallend. Denn überall heißt er: von </w:t>
      </w:r>
      <w:proofErr w:type="spellStart"/>
      <w:r>
        <w:t>Rothenacker</w:t>
      </w:r>
      <w:proofErr w:type="spellEnd"/>
      <w:r>
        <w:t xml:space="preserve">. Vielleicht hielten sich seine Aeltern jetzt (1498) in Munderkingen auf. Vermuthlich in Tübingen erhielt er die </w:t>
      </w:r>
      <w:proofErr w:type="spellStart"/>
      <w:r>
        <w:t>Licentiaten</w:t>
      </w:r>
      <w:proofErr w:type="spellEnd"/>
      <w:r>
        <w:t xml:space="preserve"> Würde; daß er sie hatte, wissen wir aus </w:t>
      </w:r>
      <w:proofErr w:type="spellStart"/>
      <w:r>
        <w:t>Eberlins</w:t>
      </w:r>
      <w:proofErr w:type="spellEnd"/>
      <w:r>
        <w:t xml:space="preserve"> Zeugniß.] Er hatte sich zu einem Lehramte in der Kirche tüchtig gemacht, und wurde auch zu der Pfarre in Brackenheim befördert. Bald nachdem Luthers Grundsätze in Schwaben bekannt wurden, schenkte auch er ihnen seinen Beifall. Dieß hatte Luther schon im Jahr 1520 durch einen uns sonst unbekannten Magister </w:t>
      </w:r>
      <w:proofErr w:type="spellStart"/>
      <w:r>
        <w:t>Heilingen</w:t>
      </w:r>
      <w:proofErr w:type="spellEnd"/>
      <w:r>
        <w:t xml:space="preserve"> erfahren. Weil aber gerade damals Eck durch die von ihm ausgewirkte und mit einer unseligen Thätigkeit verbreitete Bannbulle gegen Luthern und alle seine Anhänger überall die Freunde der Wahrheit in den Verdacht der </w:t>
      </w:r>
      <w:proofErr w:type="spellStart"/>
      <w:r>
        <w:t>Kezerey</w:t>
      </w:r>
      <w:proofErr w:type="spellEnd"/>
      <w:r>
        <w:t xml:space="preserve">, und zum Schweigen oder zum Abfall zu bringen suchte, und die damalige Erzherzoglich </w:t>
      </w:r>
      <w:proofErr w:type="spellStart"/>
      <w:r>
        <w:t>Oesterreichische</w:t>
      </w:r>
      <w:proofErr w:type="spellEnd"/>
      <w:r>
        <w:t xml:space="preserve"> Regierung im Herzogthum </w:t>
      </w:r>
      <w:proofErr w:type="spellStart"/>
      <w:r>
        <w:t>Würtemberg</w:t>
      </w:r>
      <w:proofErr w:type="spellEnd"/>
      <w:r>
        <w:t xml:space="preserve"> die neuen Grundsätze zu unterdrücken eifrig gemüht war, so glaubte Luther dem Sam Muth einsprechen zu müssen, und dieß that er auch in einem geistvollen Briefe an ihn, der glücklicher Weise von </w:t>
      </w:r>
      <w:proofErr w:type="spellStart"/>
      <w:r>
        <w:t>Aurifaber</w:t>
      </w:r>
      <w:proofErr w:type="spellEnd"/>
      <w:r>
        <w:t xml:space="preserve"> aufbehalten worden ist. [Lateinisch steht er </w:t>
      </w:r>
      <w:proofErr w:type="spellStart"/>
      <w:r>
        <w:t>T.I</w:t>
      </w:r>
      <w:proofErr w:type="spellEnd"/>
      <w:r>
        <w:t xml:space="preserve">. Epp. Luth. p 285 und in der </w:t>
      </w:r>
      <w:proofErr w:type="spellStart"/>
      <w:r>
        <w:t>Walchischen</w:t>
      </w:r>
      <w:proofErr w:type="spellEnd"/>
      <w:r>
        <w:t xml:space="preserve"> </w:t>
      </w:r>
      <w:proofErr w:type="spellStart"/>
      <w:r>
        <w:t>Samml</w:t>
      </w:r>
      <w:proofErr w:type="spellEnd"/>
      <w:r>
        <w:t xml:space="preserve">. von Luth. Schriften deutsch, Th. XXI. S. 717. Luther würdigte ihn fortan seiner Freundschaft, und schickte ihm von Zeit zu Zeit seine Schriften, die noch mit dessen Hand bezeichnet auf unserer Stadtbibliothek sich befinden. Daß diese Freundschaft in der Folge unterbrochen wurde, wird der Verfolg der Erzählung von sich selbst vermuthen lassen.] Diese Aufmunterung von diesem Manne und sein eigner Eifer für die Wahrheit gab keiner Untreue gegen dieselbe in seiner Seele Platz; aber bald traf ihn deßwegen ein sehr widriges Schicksal. Joh. </w:t>
      </w:r>
      <w:proofErr w:type="spellStart"/>
      <w:r>
        <w:t>Eberlin</w:t>
      </w:r>
      <w:proofErr w:type="spellEnd"/>
      <w:r>
        <w:t xml:space="preserve">, der hier zu allererst bessere Grundsätze zu verbreiten gesucht und dafür den Haß seiner </w:t>
      </w:r>
      <w:proofErr w:type="spellStart"/>
      <w:r>
        <w:t>Conventsbrüder</w:t>
      </w:r>
      <w:proofErr w:type="spellEnd"/>
      <w:r>
        <w:t xml:space="preserve"> im </w:t>
      </w:r>
      <w:proofErr w:type="spellStart"/>
      <w:r>
        <w:t>Barfüsserkloster</w:t>
      </w:r>
      <w:proofErr w:type="spellEnd"/>
      <w:r>
        <w:t xml:space="preserve"> in so hohem Grade sich zugezogen hatte, daß er um seiner Sicherheit willen sein Kloster und Ulm verlassen mußte, kam auf seinen Wanderungen auch zu Sam nach Brackenheim, hielt sich aber nur 3 Stunden bey ihm auf. Dieß wurde bald verrathen, und recht froh waren seine Feinde, eine Gelegenheit gefunden zu haben, ihm beizukommen. Denn er, nicht nur selbst schon lange der </w:t>
      </w:r>
      <w:proofErr w:type="spellStart"/>
      <w:r>
        <w:t>Kezerey</w:t>
      </w:r>
      <w:proofErr w:type="spellEnd"/>
      <w:r>
        <w:t xml:space="preserve"> verdächtig, sondern jetzt noch sogar als </w:t>
      </w:r>
      <w:proofErr w:type="spellStart"/>
      <w:r>
        <w:t>Enthalter</w:t>
      </w:r>
      <w:proofErr w:type="spellEnd"/>
      <w:r>
        <w:t xml:space="preserve"> und </w:t>
      </w:r>
      <w:proofErr w:type="spellStart"/>
      <w:r>
        <w:t>Beherberger</w:t>
      </w:r>
      <w:proofErr w:type="spellEnd"/>
      <w:r>
        <w:t xml:space="preserve"> eines </w:t>
      </w:r>
      <w:proofErr w:type="spellStart"/>
      <w:r>
        <w:t>mannes</w:t>
      </w:r>
      <w:proofErr w:type="spellEnd"/>
      <w:r>
        <w:t xml:space="preserve">, den die angesehensten Lehrer zu Tübingen, </w:t>
      </w:r>
      <w:proofErr w:type="spellStart"/>
      <w:r>
        <w:t>Lemp</w:t>
      </w:r>
      <w:proofErr w:type="spellEnd"/>
      <w:r>
        <w:t xml:space="preserve"> und </w:t>
      </w:r>
      <w:proofErr w:type="spellStart"/>
      <w:r>
        <w:t>Blansch</w:t>
      </w:r>
      <w:proofErr w:type="spellEnd"/>
      <w:r>
        <w:t xml:space="preserve">, schon </w:t>
      </w:r>
      <w:proofErr w:type="spellStart"/>
      <w:r>
        <w:t>ehehin</w:t>
      </w:r>
      <w:proofErr w:type="spellEnd"/>
      <w:r>
        <w:t xml:space="preserve"> beneidet hatten, und jetzt wegen seiner irrigen Meinungen – wie sie glaubten – noch mehr haßten, konnte nun nicht länger bei seiner Pfarre, die ihm jährlich 110 </w:t>
      </w:r>
      <w:proofErr w:type="spellStart"/>
      <w:r>
        <w:t>fl.</w:t>
      </w:r>
      <w:proofErr w:type="spellEnd"/>
      <w:r>
        <w:t xml:space="preserve"> – eine grosse Summe für die damaligen Zeiten, eintrug, gelassen werden. Er wurde also, nachdem er 9 Jahre sein Amt gewissenhaft verwaltet hatte, abgesetzt. [</w:t>
      </w:r>
      <w:proofErr w:type="spellStart"/>
      <w:r>
        <w:t>Eberlin</w:t>
      </w:r>
      <w:proofErr w:type="spellEnd"/>
      <w:r>
        <w:t xml:space="preserve"> erzählt dieß in seiner Schrift: Mich wundert, daß kein </w:t>
      </w:r>
      <w:proofErr w:type="spellStart"/>
      <w:r>
        <w:t>geld</w:t>
      </w:r>
      <w:proofErr w:type="spellEnd"/>
      <w:r>
        <w:t xml:space="preserve"> im </w:t>
      </w:r>
      <w:proofErr w:type="spellStart"/>
      <w:r>
        <w:t>land</w:t>
      </w:r>
      <w:proofErr w:type="spellEnd"/>
      <w:r>
        <w:t xml:space="preserve"> ist. </w:t>
      </w:r>
      <w:proofErr w:type="spellStart"/>
      <w:r>
        <w:t>Eylenburg</w:t>
      </w:r>
      <w:proofErr w:type="spellEnd"/>
      <w:r>
        <w:t xml:space="preserve">, 1524. 4.] Natürlich befand er sich jetzt in nicht geringer Verlegenheit – ohne Amt, ohne bestimmtes Einkommen, allein die Vorsehung ließ diesen treuen Freund der Wahrheit nicht hülflos, und selbst sein nachheriger Gegner, Joh. Faber, der gewiß damals schon seine Grundsätze nicht billigte, that ihm jetzt gar viel Gutes – dieß sey zu seiner Ehre gesagt. Indessen bahnte ihm die Vorsehung einen Weg zu einem ansehnlichen Posten, auf dem er einen viel weitern Wirkungskreis zu Beförderung der Wahrheit bekam. Sam hatte hier in Ulm einen Stiefbruder, </w:t>
      </w:r>
      <w:proofErr w:type="spellStart"/>
      <w:r>
        <w:t>Sebast</w:t>
      </w:r>
      <w:proofErr w:type="spellEnd"/>
      <w:r>
        <w:t xml:space="preserve">. Fischer, Schuhmacher, dem er von Zeit zu zeit von Brackenheim, wo er sich auch nach seiner Absetzung noch aufgehalten hatte, sehr geistreiche Briefe zuschrieb, die dieser seinen Bekannten zum Lesen mittheilte, die diese wieder weiter verbreiteten, und die wegen ihres schönen </w:t>
      </w:r>
      <w:proofErr w:type="spellStart"/>
      <w:r>
        <w:t>Innhalts</w:t>
      </w:r>
      <w:proofErr w:type="spellEnd"/>
      <w:r>
        <w:t xml:space="preserve"> häufig abgeschrieben wurden. Gerade damals 1524 suchte der Theil der Bürgerschaft, der besonders durch des sanften Diepolds gründlichen Unterricht erleuchtet der Evangelischen Lehre beipflichtete, bei dem Magistrat um einen Evangelischen Prediger und namentlich um den Sam an, und zu dieser Bürger größten Freude wurde ihre Bitte ihnen gewährt. [Funk, S. 695. f. und </w:t>
      </w:r>
      <w:proofErr w:type="spellStart"/>
      <w:r>
        <w:t>Stölzlin</w:t>
      </w:r>
      <w:proofErr w:type="spellEnd"/>
      <w:r>
        <w:t xml:space="preserve"> </w:t>
      </w:r>
      <w:proofErr w:type="spellStart"/>
      <w:r>
        <w:t>Histor</w:t>
      </w:r>
      <w:proofErr w:type="spellEnd"/>
      <w:r>
        <w:t xml:space="preserve">. </w:t>
      </w:r>
      <w:proofErr w:type="spellStart"/>
      <w:r>
        <w:t>Patr</w:t>
      </w:r>
      <w:proofErr w:type="spellEnd"/>
      <w:r>
        <w:t xml:space="preserve">. </w:t>
      </w:r>
      <w:proofErr w:type="spellStart"/>
      <w:r>
        <w:t>Mst</w:t>
      </w:r>
      <w:proofErr w:type="spellEnd"/>
      <w:r>
        <w:t xml:space="preserve">.] auf der Stelle fertigte der Magistrat einen boten an ihn nach Brackenheim ab, der ihm die </w:t>
      </w:r>
      <w:proofErr w:type="spellStart"/>
      <w:r>
        <w:t>Vocation</w:t>
      </w:r>
      <w:proofErr w:type="spellEnd"/>
      <w:r>
        <w:t xml:space="preserve"> überbringen sollte, allein dieser traf ihn nicht. Denn kaum eine Stunde vor seiner Ankunft war Sam weg und nach Ulm geritten, um seinen Stiefbruder zu besuchen, wo er am </w:t>
      </w:r>
      <w:proofErr w:type="spellStart"/>
      <w:r>
        <w:t>Veitstag</w:t>
      </w:r>
      <w:proofErr w:type="spellEnd"/>
      <w:r>
        <w:t xml:space="preserve"> (den 15. Jun.) Abends um 3 Uhr ankam. Bey beiden war das Erstaunen gleich groß, bey Fischern über Sams unerwartet schnelle Ankunft, bey Sam über die Nachricht, daß ihm gerade ein Ruf nach Ulm zu einem Evangelischen Prediger zugeschickt worden sey. Gleich am folgenden Tage meldete er sich auf dem </w:t>
      </w:r>
      <w:proofErr w:type="spellStart"/>
      <w:r>
        <w:t>Rathhause</w:t>
      </w:r>
      <w:proofErr w:type="spellEnd"/>
      <w:r>
        <w:t xml:space="preserve">, wo er die Bestätigung seines Rufes, und die Zusicherung des Gehalts von 100 </w:t>
      </w:r>
      <w:proofErr w:type="spellStart"/>
      <w:r>
        <w:t>fl.</w:t>
      </w:r>
      <w:proofErr w:type="spellEnd"/>
      <w:r>
        <w:t xml:space="preserve"> erhielt, doch mit dem Bedinge, wenn die </w:t>
      </w:r>
      <w:proofErr w:type="spellStart"/>
      <w:r>
        <w:t>drey</w:t>
      </w:r>
      <w:proofErr w:type="spellEnd"/>
      <w:r>
        <w:t xml:space="preserve"> </w:t>
      </w:r>
      <w:proofErr w:type="spellStart"/>
      <w:r>
        <w:t>Probpredigten</w:t>
      </w:r>
      <w:proofErr w:type="spellEnd"/>
      <w:r>
        <w:t xml:space="preserve">, die er nun halten sollte, gut würden ausgefallen seyn. Er hielt sie auch in der </w:t>
      </w:r>
      <w:proofErr w:type="spellStart"/>
      <w:r>
        <w:t>Barfüsserkirche</w:t>
      </w:r>
      <w:proofErr w:type="spellEnd"/>
      <w:r>
        <w:t xml:space="preserve">, die ihm zu seinen Predigten angewiesen wurde, noch vor Johannis, des </w:t>
      </w:r>
      <w:proofErr w:type="spellStart"/>
      <w:r>
        <w:t>täufers</w:t>
      </w:r>
      <w:proofErr w:type="spellEnd"/>
      <w:r>
        <w:t xml:space="preserve">, Tag mit allem </w:t>
      </w:r>
      <w:proofErr w:type="spellStart"/>
      <w:r>
        <w:t>Beyfall</w:t>
      </w:r>
      <w:proofErr w:type="spellEnd"/>
      <w:r>
        <w:t xml:space="preserve"> derer, die seinen Ruf veranlaßt und befördert hatten, und seine Vorträge wirkten so gut, daß er den Diepold, Schramm, </w:t>
      </w:r>
      <w:proofErr w:type="spellStart"/>
      <w:r>
        <w:t>Weithals</w:t>
      </w:r>
      <w:proofErr w:type="spellEnd"/>
      <w:r>
        <w:t xml:space="preserve"> und </w:t>
      </w:r>
      <w:proofErr w:type="spellStart"/>
      <w:r>
        <w:t>Schichting</w:t>
      </w:r>
      <w:proofErr w:type="spellEnd"/>
      <w:r>
        <w:t xml:space="preserve"> bald zu ordentlichen Collegen bekam. Wie er nun hier wegen seines redlichen Eifers für die Wahrheit sich Liebe und Hochachtung erwarb: so schätzte man ihn auch auswärts wegen seiner Einsichten und Billigkeitsliebe. Als Beweise davon verdienen folgende zwey Umstände angeführt zu werden. Der Magistrat zu Memmingen hatte 1525 ein Religionsgespräch veranstaltet, wozu der dortige Evangelische Prediger </w:t>
      </w:r>
      <w:proofErr w:type="spellStart"/>
      <w:r>
        <w:t>Schappeler</w:t>
      </w:r>
      <w:proofErr w:type="spellEnd"/>
      <w:r>
        <w:t xml:space="preserve"> sieben Artikel zum Grund gelegt hatte. Noch ehe dieses Gespräch wirklich vor sich </w:t>
      </w:r>
      <w:proofErr w:type="spellStart"/>
      <w:r>
        <w:t>gieng</w:t>
      </w:r>
      <w:proofErr w:type="spellEnd"/>
      <w:r>
        <w:t xml:space="preserve">, ersuchte der Magistrat den Urbanus Regius, einen Augsburgischen Evangelischen Prediger von hellen Einsichten, und den Sam um ihr Gutachten über jene Artikel und andere </w:t>
      </w:r>
      <w:proofErr w:type="spellStart"/>
      <w:r>
        <w:t>Puncte</w:t>
      </w:r>
      <w:proofErr w:type="spellEnd"/>
      <w:r>
        <w:t xml:space="preserve">, welche bey der vorzunehmenden gänzlichen Reformation zur Sprache kommen mußten. Auch nur aus dem summarischen Auszuge aus Sams Gutachten läßt sich abnehmen, mit welch reifer Ueberlegung, eindringendem Geiste und wohlwollendem Herzen er es abgefaßt habe. [Schelhorns </w:t>
      </w:r>
      <w:proofErr w:type="spellStart"/>
      <w:r>
        <w:t>Memmingische</w:t>
      </w:r>
      <w:proofErr w:type="spellEnd"/>
      <w:r>
        <w:t xml:space="preserve"> </w:t>
      </w:r>
      <w:proofErr w:type="spellStart"/>
      <w:r>
        <w:t>Ref</w:t>
      </w:r>
      <w:proofErr w:type="spellEnd"/>
      <w:r>
        <w:t xml:space="preserve">. Hist. S. 67. ff.] In eben diesem Jahre loderte der </w:t>
      </w:r>
      <w:proofErr w:type="spellStart"/>
      <w:r>
        <w:t>Baurenkrieg</w:t>
      </w:r>
      <w:proofErr w:type="spellEnd"/>
      <w:r>
        <w:t xml:space="preserve"> in Schwaben und andern Gegenden Deutschlands in voller Flamme, und ausser den bekannten zwölf Artikeln hatten die Bauern auch noch eine ganz unsichtbar gewordene Schrift: Handlung, Artikel und Instruktion, so </w:t>
      </w:r>
      <w:proofErr w:type="spellStart"/>
      <w:r>
        <w:t>fürgenommen</w:t>
      </w:r>
      <w:proofErr w:type="spellEnd"/>
      <w:r>
        <w:t xml:space="preserve"> worden seyn von allen Rotten und </w:t>
      </w:r>
      <w:proofErr w:type="spellStart"/>
      <w:r>
        <w:t>Hauffen</w:t>
      </w:r>
      <w:proofErr w:type="spellEnd"/>
      <w:r>
        <w:t xml:space="preserve"> der </w:t>
      </w:r>
      <w:proofErr w:type="spellStart"/>
      <w:r>
        <w:t>Bawern</w:t>
      </w:r>
      <w:proofErr w:type="spellEnd"/>
      <w:r>
        <w:t xml:space="preserve"> [Sie ist ganz abgedruckt in den Materialien zur Geschichte des Bauernkriegs, Chemnitz 1791. 8. Wir besitzen selbst zwey mit diesem Abdruck, den Titel ausgenommen, wortwörtlich übereinkommende Ausgaben, in welchen Sam nicht steht. Aber in einer dritten steht er, die von den eben angezeigten sehr abweicht.] bekannt gemacht, von deren billigem </w:t>
      </w:r>
      <w:proofErr w:type="spellStart"/>
      <w:r>
        <w:t>Innhalt</w:t>
      </w:r>
      <w:proofErr w:type="spellEnd"/>
      <w:r>
        <w:t xml:space="preserve"> man schon </w:t>
      </w:r>
      <w:proofErr w:type="spellStart"/>
      <w:r>
        <w:t>dardurch</w:t>
      </w:r>
      <w:proofErr w:type="spellEnd"/>
      <w:r>
        <w:t xml:space="preserve"> sich überzeugen kann, daß Luther, dem sie auch zu Gesichte kam, daraus die </w:t>
      </w:r>
      <w:proofErr w:type="spellStart"/>
      <w:r>
        <w:t>Hofnung</w:t>
      </w:r>
      <w:proofErr w:type="spellEnd"/>
      <w:r>
        <w:t xml:space="preserve"> schöpfte, daß noch alles gut werden könne. Unter denen Doctoren nun, die darinn zu </w:t>
      </w:r>
      <w:proofErr w:type="spellStart"/>
      <w:r>
        <w:t>aussprechung</w:t>
      </w:r>
      <w:proofErr w:type="spellEnd"/>
      <w:r>
        <w:t xml:space="preserve"> des göttlichen Rechts vorgeschlagen wurden, war auch Sam. Allein eine solche vorgeschlagene gütliche Verhandlung kam nicht zu Stande, und Sam konnte von dem in ihn gesetzten Zutrauen keinen thätigen Gebrauch machen.</w:t>
      </w:r>
    </w:p>
    <w:p w14:paraId="551A566F" w14:textId="77777777" w:rsidR="006F0D15" w:rsidRDefault="006F0D15" w:rsidP="006F0D15">
      <w:pPr>
        <w:pStyle w:val="StandardWeb"/>
      </w:pPr>
      <w:r>
        <w:t xml:space="preserve">In eben diesem Jahre brach auch der sogenannte </w:t>
      </w:r>
      <w:proofErr w:type="spellStart"/>
      <w:r>
        <w:t>Sacramentstreit</w:t>
      </w:r>
      <w:proofErr w:type="spellEnd"/>
      <w:r>
        <w:t xml:space="preserve"> aus oder der Zwist über die Bedeutung der Worte Christi: Das ist mein Leib, das ist mein Blut, den </w:t>
      </w:r>
      <w:proofErr w:type="spellStart"/>
      <w:r>
        <w:t>Carlstatt</w:t>
      </w:r>
      <w:proofErr w:type="spellEnd"/>
      <w:r>
        <w:t xml:space="preserve">, Luthers College, veranlaßt, und Zwingli in Zürich und Oekolampad in Basel, aber mit einer andern Wendung, fortgeführt hatten, deren Behauptungen Luther widersprach. Man ist gewiß geneigt zu glauben, Sam habe sich für Luthers seines Freundes, </w:t>
      </w:r>
      <w:proofErr w:type="spellStart"/>
      <w:r>
        <w:t>Meynung</w:t>
      </w:r>
      <w:proofErr w:type="spellEnd"/>
      <w:r>
        <w:t xml:space="preserve"> erklärt, und er erklärte sich – nicht dafür, sey es, daß das </w:t>
      </w:r>
      <w:proofErr w:type="spellStart"/>
      <w:r>
        <w:t>Näherseyn</w:t>
      </w:r>
      <w:proofErr w:type="spellEnd"/>
      <w:r>
        <w:t xml:space="preserve"> Zwinglis und </w:t>
      </w:r>
      <w:proofErr w:type="spellStart"/>
      <w:r>
        <w:t>Oekolampads</w:t>
      </w:r>
      <w:proofErr w:type="spellEnd"/>
      <w:r>
        <w:t xml:space="preserve">, oder ihre mit aller möglichen Stärke, und einnehmendem Schmucke des Ausdrucks vorgetragene Darstellung und Vertheidigung ihrer Vorstellung vom h. Abendmahl ihn für ihre </w:t>
      </w:r>
      <w:proofErr w:type="spellStart"/>
      <w:r>
        <w:t>Meynung</w:t>
      </w:r>
      <w:proofErr w:type="spellEnd"/>
      <w:r>
        <w:t xml:space="preserve"> gewann. Indessen nahm sich ein Ungenannter wider Sams Wissen, Willen und Dank die </w:t>
      </w:r>
      <w:proofErr w:type="spellStart"/>
      <w:r>
        <w:t>Freyheit</w:t>
      </w:r>
      <w:proofErr w:type="spellEnd"/>
      <w:r>
        <w:t xml:space="preserve">, seinen Namen einer Schrift vorzusetzen, </w:t>
      </w:r>
      <w:proofErr w:type="spellStart"/>
      <w:r>
        <w:t>worinn</w:t>
      </w:r>
      <w:proofErr w:type="spellEnd"/>
      <w:r>
        <w:t xml:space="preserve"> Zwinglis Grundsätze über die Abendmahlslehre mit einer streitsüchtigen Bitterkeit, die Sam besonders in öffentlichen Schriften nicht liebte, gegen Luthers seine gerettet werden [Ain schöner und </w:t>
      </w:r>
      <w:proofErr w:type="spellStart"/>
      <w:r>
        <w:t>wohlgeteutschter</w:t>
      </w:r>
      <w:proofErr w:type="spellEnd"/>
      <w:r>
        <w:t xml:space="preserve"> </w:t>
      </w:r>
      <w:proofErr w:type="spellStart"/>
      <w:r>
        <w:t>grüntlicher</w:t>
      </w:r>
      <w:proofErr w:type="spellEnd"/>
      <w:r>
        <w:t xml:space="preserve"> </w:t>
      </w:r>
      <w:proofErr w:type="spellStart"/>
      <w:r>
        <w:t>bericht</w:t>
      </w:r>
      <w:proofErr w:type="spellEnd"/>
      <w:r>
        <w:t xml:space="preserve">, für den gemeinen </w:t>
      </w:r>
      <w:proofErr w:type="spellStart"/>
      <w:r>
        <w:t>menschen</w:t>
      </w:r>
      <w:proofErr w:type="spellEnd"/>
      <w:r>
        <w:t xml:space="preserve">, ob der </w:t>
      </w:r>
      <w:proofErr w:type="spellStart"/>
      <w:r>
        <w:t>leyb</w:t>
      </w:r>
      <w:proofErr w:type="spellEnd"/>
      <w:r>
        <w:t xml:space="preserve"> Jesu Christi im </w:t>
      </w:r>
      <w:proofErr w:type="spellStart"/>
      <w:r>
        <w:t>himel</w:t>
      </w:r>
      <w:proofErr w:type="spellEnd"/>
      <w:r>
        <w:t xml:space="preserve"> – – zu suchen </w:t>
      </w:r>
      <w:proofErr w:type="spellStart"/>
      <w:r>
        <w:t>od</w:t>
      </w:r>
      <w:proofErr w:type="spellEnd"/>
      <w:r>
        <w:t xml:space="preserve">‘ </w:t>
      </w:r>
      <w:proofErr w:type="spellStart"/>
      <w:r>
        <w:t>auff</w:t>
      </w:r>
      <w:proofErr w:type="spellEnd"/>
      <w:r>
        <w:t xml:space="preserve"> erden im </w:t>
      </w:r>
      <w:proofErr w:type="spellStart"/>
      <w:r>
        <w:t>brot</w:t>
      </w:r>
      <w:proofErr w:type="spellEnd"/>
      <w:r>
        <w:t xml:space="preserve"> wesentlich zu verhoffen sey etc. Geprediget zu Ulm durch den </w:t>
      </w:r>
      <w:proofErr w:type="spellStart"/>
      <w:r>
        <w:t>predicanten</w:t>
      </w:r>
      <w:proofErr w:type="spellEnd"/>
      <w:r>
        <w:t xml:space="preserve"> im Münster mit gutem verstand. 1526. 4. Ein </w:t>
      </w:r>
      <w:proofErr w:type="spellStart"/>
      <w:r>
        <w:t>defectes</w:t>
      </w:r>
      <w:proofErr w:type="spellEnd"/>
      <w:r>
        <w:t xml:space="preserve"> Exemplar haben wir aus der </w:t>
      </w:r>
      <w:proofErr w:type="spellStart"/>
      <w:r>
        <w:t>Schwarzischen</w:t>
      </w:r>
      <w:proofErr w:type="spellEnd"/>
      <w:r>
        <w:t xml:space="preserve"> Sammlung in Altdorf ehemals benützt, sonst aber noch kein vollständiges angetroffen. Zwinglis günstiges Urtheil von dieser Schrift steht in Epp. </w:t>
      </w:r>
      <w:proofErr w:type="spellStart"/>
      <w:r>
        <w:t>Oecol</w:t>
      </w:r>
      <w:proofErr w:type="spellEnd"/>
      <w:r>
        <w:t xml:space="preserve">. et </w:t>
      </w:r>
      <w:proofErr w:type="spellStart"/>
      <w:r>
        <w:t>Zwingl</w:t>
      </w:r>
      <w:proofErr w:type="spellEnd"/>
      <w:r>
        <w:t xml:space="preserve">. p. 171. b.], die aber wegen ihrer sonstigen Gründlichkeit selbst Zwinglis </w:t>
      </w:r>
      <w:proofErr w:type="spellStart"/>
      <w:r>
        <w:t>Beyfall</w:t>
      </w:r>
      <w:proofErr w:type="spellEnd"/>
      <w:r>
        <w:t xml:space="preserve"> erhielt. Von </w:t>
      </w:r>
      <w:proofErr w:type="spellStart"/>
      <w:r>
        <w:t>ietz</w:t>
      </w:r>
      <w:proofErr w:type="spellEnd"/>
      <w:r>
        <w:t xml:space="preserve"> an mußte nun Sam an dem Streite öffentlich Theil nehmen. Denn Joh. Schradin, Evangelischer Prediger zu Reutlingen, hatte in dem ersten Anfall von Hitze eine Widerlegung </w:t>
      </w:r>
      <w:proofErr w:type="spellStart"/>
      <w:r>
        <w:t>iener</w:t>
      </w:r>
      <w:proofErr w:type="spellEnd"/>
      <w:r>
        <w:t xml:space="preserve"> Schrift niedergeschrieben und drucken lassen, </w:t>
      </w:r>
      <w:proofErr w:type="spellStart"/>
      <w:r>
        <w:t>worinn</w:t>
      </w:r>
      <w:proofErr w:type="spellEnd"/>
      <w:r>
        <w:t xml:space="preserve"> er den Sam </w:t>
      </w:r>
      <w:proofErr w:type="spellStart"/>
      <w:r>
        <w:t>äusserst</w:t>
      </w:r>
      <w:proofErr w:type="spellEnd"/>
      <w:r>
        <w:t xml:space="preserve"> hart und zwar namentlich, behandelte. [Auf den </w:t>
      </w:r>
      <w:proofErr w:type="spellStart"/>
      <w:r>
        <w:t>newen</w:t>
      </w:r>
      <w:proofErr w:type="spellEnd"/>
      <w:r>
        <w:t xml:space="preserve"> und groben </w:t>
      </w:r>
      <w:proofErr w:type="spellStart"/>
      <w:r>
        <w:t>Irrthumb</w:t>
      </w:r>
      <w:proofErr w:type="spellEnd"/>
      <w:r>
        <w:t xml:space="preserve"> vom </w:t>
      </w:r>
      <w:proofErr w:type="spellStart"/>
      <w:r>
        <w:t>Nachtmal</w:t>
      </w:r>
      <w:proofErr w:type="spellEnd"/>
      <w:r>
        <w:t xml:space="preserve"> des Herren, durch den </w:t>
      </w:r>
      <w:proofErr w:type="spellStart"/>
      <w:r>
        <w:t>Predicanten</w:t>
      </w:r>
      <w:proofErr w:type="spellEnd"/>
      <w:r>
        <w:t xml:space="preserve"> zu Ulm im </w:t>
      </w:r>
      <w:proofErr w:type="spellStart"/>
      <w:r>
        <w:t>münster</w:t>
      </w:r>
      <w:proofErr w:type="spellEnd"/>
      <w:r>
        <w:t xml:space="preserve"> mit gutem </w:t>
      </w:r>
      <w:proofErr w:type="spellStart"/>
      <w:r>
        <w:t>verstandt</w:t>
      </w:r>
      <w:proofErr w:type="spellEnd"/>
      <w:r>
        <w:t xml:space="preserve"> geprediget. Reutlingen.] Aber wie mag Schradin erstaunt seyn, und sich seiner Uebereilung geschämt haben, als ihm Sam in einer Gegenschrift bewies, er sey nicht Verfasser </w:t>
      </w:r>
      <w:proofErr w:type="spellStart"/>
      <w:r>
        <w:t>iener</w:t>
      </w:r>
      <w:proofErr w:type="spellEnd"/>
      <w:r>
        <w:t xml:space="preserve"> Schrift, die seine Galle zu einem solchen Ergusse </w:t>
      </w:r>
      <w:proofErr w:type="spellStart"/>
      <w:r>
        <w:t>gereitzt</w:t>
      </w:r>
      <w:proofErr w:type="spellEnd"/>
      <w:r>
        <w:t xml:space="preserve"> habe, als er ihm männlich edel vorrückte, daß es ihm mehr Ehre gebracht und eine </w:t>
      </w:r>
      <w:proofErr w:type="spellStart"/>
      <w:r>
        <w:t>vortheilhaftere</w:t>
      </w:r>
      <w:proofErr w:type="spellEnd"/>
      <w:r>
        <w:t xml:space="preserve"> Meinung von seiner Klugheit erweckt hätte, wenn er – sie standen vorher in freundschaftlichem Briefwechsel – bei ihm angefragt hätte, ob er wirklich Verfasser sey, wie </w:t>
      </w:r>
      <w:proofErr w:type="spellStart"/>
      <w:r>
        <w:t>Theob</w:t>
      </w:r>
      <w:proofErr w:type="spellEnd"/>
      <w:r>
        <w:t xml:space="preserve">. </w:t>
      </w:r>
      <w:proofErr w:type="spellStart"/>
      <w:r>
        <w:t>Billican</w:t>
      </w:r>
      <w:proofErr w:type="spellEnd"/>
      <w:r>
        <w:t xml:space="preserve">, der </w:t>
      </w:r>
      <w:proofErr w:type="spellStart"/>
      <w:r>
        <w:t>Nördlingische</w:t>
      </w:r>
      <w:proofErr w:type="spellEnd"/>
      <w:r>
        <w:t xml:space="preserve"> Reformator, gethan hatte, als er voll Gefühl seines guten Gewissens laut klagte, so eine Mißhandlung hätte er von einem Freunde um so weniger erwartet, als seine Feinde geschäftig genug seyn, die giftigsten Verläumdungen gegen ihn auszustreuen! [Ein </w:t>
      </w:r>
      <w:proofErr w:type="spellStart"/>
      <w:r>
        <w:t>erzwungne</w:t>
      </w:r>
      <w:proofErr w:type="spellEnd"/>
      <w:r>
        <w:t xml:space="preserve"> </w:t>
      </w:r>
      <w:proofErr w:type="spellStart"/>
      <w:r>
        <w:t>antwurt</w:t>
      </w:r>
      <w:proofErr w:type="spellEnd"/>
      <w:r>
        <w:t xml:space="preserve"> Conradi Sam, Predigers zu Ulm, uff das </w:t>
      </w:r>
      <w:proofErr w:type="spellStart"/>
      <w:r>
        <w:t>unfrüntlich</w:t>
      </w:r>
      <w:proofErr w:type="spellEnd"/>
      <w:r>
        <w:t xml:space="preserve"> </w:t>
      </w:r>
      <w:proofErr w:type="spellStart"/>
      <w:r>
        <w:t>büchlin</w:t>
      </w:r>
      <w:proofErr w:type="spellEnd"/>
      <w:r>
        <w:t xml:space="preserve"> Hansen Schradins von Reutlingen, so er zu </w:t>
      </w:r>
      <w:proofErr w:type="spellStart"/>
      <w:r>
        <w:t>schmach</w:t>
      </w:r>
      <w:proofErr w:type="spellEnd"/>
      <w:r>
        <w:t xml:space="preserve"> sein hat </w:t>
      </w:r>
      <w:proofErr w:type="spellStart"/>
      <w:r>
        <w:t>lassn</w:t>
      </w:r>
      <w:proofErr w:type="spellEnd"/>
      <w:r>
        <w:t xml:space="preserve"> </w:t>
      </w:r>
      <w:proofErr w:type="spellStart"/>
      <w:r>
        <w:t>außgan</w:t>
      </w:r>
      <w:proofErr w:type="spellEnd"/>
      <w:r>
        <w:t xml:space="preserve">. Gedruckt zu </w:t>
      </w:r>
      <w:proofErr w:type="spellStart"/>
      <w:r>
        <w:t>ulm</w:t>
      </w:r>
      <w:proofErr w:type="spellEnd"/>
      <w:r>
        <w:t xml:space="preserve">. i. </w:t>
      </w:r>
      <w:proofErr w:type="spellStart"/>
      <w:r>
        <w:t>mertz</w:t>
      </w:r>
      <w:proofErr w:type="spellEnd"/>
      <w:r>
        <w:t xml:space="preserve"> des 27 </w:t>
      </w:r>
      <w:proofErr w:type="spellStart"/>
      <w:r>
        <w:t>jars</w:t>
      </w:r>
      <w:proofErr w:type="spellEnd"/>
      <w:r>
        <w:t xml:space="preserve">.] Zur Entschuldigung Schradins läßt sich höchstens dieß anführen, daß ihn der Verdacht einer </w:t>
      </w:r>
      <w:proofErr w:type="spellStart"/>
      <w:r>
        <w:t>Doppelzüngeley</w:t>
      </w:r>
      <w:proofErr w:type="spellEnd"/>
      <w:r>
        <w:t xml:space="preserve"> Sams aufbrachte; denn dieser hatte kurz vorher mit wahrer Offenherzigkeit, oder zärtlicher Schonung seinem ganz lutherisch gesinnten Freunde geschrieben, er schwebe noch wegen Zwingli’s und Luthers Abendmahlslehre in der unbehaglichsten Verlegenheit, und wisse noch nicht, für welche er sich erklären soll. Ein Wink von Sam für seinen Freund, daß er wenigstens nicht so fest, wie er, von Luthers Vorstellungsart der Gegenwart des Leibes und Blutes Christi im Abendmahl überzeugt sey, und </w:t>
      </w:r>
      <w:proofErr w:type="spellStart"/>
      <w:r>
        <w:t>iener</w:t>
      </w:r>
      <w:proofErr w:type="spellEnd"/>
      <w:r>
        <w:t xml:space="preserve"> sich gefaßt halten soll, auch eine Erklärung zu hören, die mit seinen Vorstellungen nicht übereinkomme! Zu eben der Zeit, da Schradin den Ausfall auf Sam gethan hatte, sah </w:t>
      </w:r>
      <w:proofErr w:type="spellStart"/>
      <w:r>
        <w:t>dieeser</w:t>
      </w:r>
      <w:proofErr w:type="spellEnd"/>
      <w:r>
        <w:t xml:space="preserve"> sich von einem andern Freunde öffentlich angegriffen. Er hatte im freundschaftlichen Briefwechsel dem </w:t>
      </w:r>
      <w:proofErr w:type="spellStart"/>
      <w:r>
        <w:t>Andr</w:t>
      </w:r>
      <w:proofErr w:type="spellEnd"/>
      <w:r>
        <w:t xml:space="preserve">. Althammer, der damals Pfarrer in Eltersdorf bei Nürnberg war, seine Zweifel gegen die Lutherische Lehre vom Abendmahl, welcher dieser eifrig zugethan war, offenherzig entdeckt, und in einem dieser Briefe hatte er sich besonders übe diesen Satz herausgelassen, er sehe nicht ein, was die leibliche Gegenwart Christi im Abendmahl nützen soll. Die Antwort darauf ließ Althammer drucken, und gewiß erstaunte Sam nicht wenig, eine so heftige Antwort gedruckt zu lesen, die noch dazu nichts neues enthielt, was nicht schon Luther selbst und zwar stärker vorgebracht hatte, und am meisten mußten dem redlichen Sam die Spötteleien von </w:t>
      </w:r>
      <w:proofErr w:type="spellStart"/>
      <w:r>
        <w:t>Prophetastern</w:t>
      </w:r>
      <w:proofErr w:type="spellEnd"/>
      <w:r>
        <w:t xml:space="preserve">, Mamelucken, und dergleichen und die gehässigen Consequenzen mißfallen, die Gegner der Lutherischen Meinung gehen als Werkzeuge des Satans auf nichts </w:t>
      </w:r>
      <w:proofErr w:type="spellStart"/>
      <w:r>
        <w:t>geringers</w:t>
      </w:r>
      <w:proofErr w:type="spellEnd"/>
      <w:r>
        <w:t xml:space="preserve"> um, als Christo seine Gottheit zu rauben. Sein Verstand, der nur Gründe verlangte, um durch ihre Prüfung der Wahrheit näher gebracht zu werden, fand hiebei wenig Nahrung, aber sein Herz fand Gelegenheit, sich hier von einer schönen Seite zu zeigen – er schwieg und verzieh.</w:t>
      </w:r>
    </w:p>
    <w:p w14:paraId="6E72D536" w14:textId="77777777" w:rsidR="006F0D15" w:rsidRDefault="006F0D15" w:rsidP="006F0D15">
      <w:pPr>
        <w:pStyle w:val="StandardWeb"/>
      </w:pPr>
      <w:r>
        <w:t xml:space="preserve">So sehr ihn nun diese beide Freunde </w:t>
      </w:r>
      <w:proofErr w:type="spellStart"/>
      <w:r>
        <w:t>mishandelt</w:t>
      </w:r>
      <w:proofErr w:type="spellEnd"/>
      <w:r>
        <w:t xml:space="preserve"> hatten, so sehr schätzten ihn Zwingli und Oekolampad, bezeugten ihm in Briefen [Epp. </w:t>
      </w:r>
      <w:proofErr w:type="spellStart"/>
      <w:r>
        <w:t>Zwingl</w:t>
      </w:r>
      <w:proofErr w:type="spellEnd"/>
      <w:r>
        <w:t xml:space="preserve">. et </w:t>
      </w:r>
      <w:proofErr w:type="spellStart"/>
      <w:r>
        <w:t>Oecol</w:t>
      </w:r>
      <w:proofErr w:type="spellEnd"/>
      <w:r>
        <w:t xml:space="preserve">. p. 187. 189. 205. 209.] die zärtlichste Freundschaft, unterstützen ihn mit Rath und Trost bei diesen auswärtigen Angriffen, zu denen noch Anfälle hier kamen. Denn sein voriger Gönner und Wohlthäter, Joh. Faber, klagte ihn bei dem hiesigen Magistrat als den gefährlichsten Irrlehrer an, und suchte seiner Klage dadurch mehr Eingang und Nachdruck zu verschaffen, daß er sich darauf berief, seine Lästerungen des h. Abendmahls in einer Predigt selbst von ihm gehört zu haben. [Diesen Klagbrief Fabers nebst Sams Antwort haben wir in unsern Beiträgen zur Gesch. der </w:t>
      </w:r>
      <w:proofErr w:type="spellStart"/>
      <w:r>
        <w:t>Litterat</w:t>
      </w:r>
      <w:proofErr w:type="spellEnd"/>
      <w:r>
        <w:t xml:space="preserve">. und Reform abdrucken lassen, S. 165 ff.] Allein Sam vertheidigte sich mit so vieler Anständigkeit und Wahrheit, daß </w:t>
      </w:r>
      <w:proofErr w:type="spellStart"/>
      <w:r>
        <w:t>iene</w:t>
      </w:r>
      <w:proofErr w:type="spellEnd"/>
      <w:r>
        <w:t xml:space="preserve"> Klage ohne schlimme Folgen für ihn blieb. Schon ein Jahr vorher – Faber klagte 1526 – hatte ihn ein </w:t>
      </w:r>
      <w:proofErr w:type="spellStart"/>
      <w:r>
        <w:t>Barfüssermönch</w:t>
      </w:r>
      <w:proofErr w:type="spellEnd"/>
      <w:r>
        <w:t xml:space="preserve">, Joh. Winzeler, von der Kanzel in seinen öftern </w:t>
      </w:r>
      <w:proofErr w:type="spellStart"/>
      <w:r>
        <w:t>Controverspredigten</w:t>
      </w:r>
      <w:proofErr w:type="spellEnd"/>
      <w:r>
        <w:t xml:space="preserve"> gröblich verunglimpft, die ein Ungenannter fleissig nachgeschrieben hat, [Sie sind noch auf der Stadtbibliothek. Den Geist derselben findet man kurz, aber gewiß richtig, angegeben in Haids Ulm mit seinem Gebiete, S. 196.] </w:t>
      </w:r>
      <w:proofErr w:type="spellStart"/>
      <w:r>
        <w:t>ia</w:t>
      </w:r>
      <w:proofErr w:type="spellEnd"/>
      <w:r>
        <w:t xml:space="preserve"> seine Ungezogenheit </w:t>
      </w:r>
      <w:proofErr w:type="spellStart"/>
      <w:r>
        <w:t>gieng</w:t>
      </w:r>
      <w:proofErr w:type="spellEnd"/>
      <w:r>
        <w:t xml:space="preserve"> so weit, daß man von Seiten des Magistrats sich veranlaßt sah, ihn aus der Stadt zu schaffen. Das Jahr darauf, gerade zu der Zeit, da Faber seine Klage eingeschickt hatte, trat Veit Kalteisen in Winzelers Fußstapfen, aber mit ähnlichem Erfolg. Und doch kam noch ein rüstiger Held, Joh. </w:t>
      </w:r>
      <w:proofErr w:type="spellStart"/>
      <w:r>
        <w:t>Ulrici</w:t>
      </w:r>
      <w:proofErr w:type="spellEnd"/>
      <w:r>
        <w:t xml:space="preserve"> von Kaisersberg, der sich stark und geschickt genug wähnte, mit Sam eine </w:t>
      </w:r>
      <w:proofErr w:type="spellStart"/>
      <w:r>
        <w:t>offentliche</w:t>
      </w:r>
      <w:proofErr w:type="spellEnd"/>
      <w:r>
        <w:t xml:space="preserve"> Disputation zu halten. Sie wurde auch wirklich am Tag </w:t>
      </w:r>
      <w:proofErr w:type="spellStart"/>
      <w:r>
        <w:t>Domonici</w:t>
      </w:r>
      <w:proofErr w:type="spellEnd"/>
      <w:r>
        <w:t xml:space="preserve">, (d. 24 Mai,) gehalten, [Wir besitzen die Acten in einer gleichzeitigen guten Abschrift.] und zwar vor dem Magistrat. Drei Artikel waren abzuhandeln, die Sam vorlegte, und die die </w:t>
      </w:r>
      <w:proofErr w:type="spellStart"/>
      <w:r>
        <w:t>Anruffung</w:t>
      </w:r>
      <w:proofErr w:type="spellEnd"/>
      <w:r>
        <w:t xml:space="preserve"> der Maria, die Verdienstlichkeit der guten Werke, den Nutzen des h. Abendmahls </w:t>
      </w:r>
      <w:proofErr w:type="spellStart"/>
      <w:r>
        <w:t>betraffen</w:t>
      </w:r>
      <w:proofErr w:type="spellEnd"/>
      <w:r>
        <w:t xml:space="preserve">. Bald merkte der Mönch, daß er sich an Sams Streitunfähigkeit gewaltig geirret habe, und wollte sich dadurch aus der Schlinge ziehen, in die er sich selbst gefangen hatte, daß er sagte, er könne die weltliche Obrigkeit nicht für Richter in Glaubenssachen erkennen. Allein da man ihn nicht entwischen ließ, und Sam Beweise aus der Bibel forderte: so gab er die schlaue Antwort: „Lieber, wo </w:t>
      </w:r>
      <w:proofErr w:type="spellStart"/>
      <w:r>
        <w:t>stat</w:t>
      </w:r>
      <w:proofErr w:type="spellEnd"/>
      <w:r>
        <w:t xml:space="preserve"> es geschrieben, das </w:t>
      </w:r>
      <w:proofErr w:type="spellStart"/>
      <w:r>
        <w:t>ulm</w:t>
      </w:r>
      <w:proofErr w:type="spellEnd"/>
      <w:r>
        <w:t xml:space="preserve"> eine </w:t>
      </w:r>
      <w:proofErr w:type="spellStart"/>
      <w:r>
        <w:t>stat</w:t>
      </w:r>
      <w:proofErr w:type="spellEnd"/>
      <w:r>
        <w:t xml:space="preserve"> ist.“ Die Folge war, daß man den Guardian wissen ließ, dem Kaisersberg das Predigen nieder zu legen, und endlich wurde diesem gar </w:t>
      </w:r>
      <w:proofErr w:type="spellStart"/>
      <w:r>
        <w:t>ausgebotten</w:t>
      </w:r>
      <w:proofErr w:type="spellEnd"/>
      <w:r>
        <w:t xml:space="preserve">. Allein nun rächte er sich für die Prostitution, die er sich selbst zugezogen hatte, auf eine Art, die seine Bosheit eben so sehr als seine Schwäche verrieth. Er steckte sich hinter dem D. Eck in Ingolstadt, den gehässigsten und listigsten aller Feinde der Reformation, und hetzte ihn nicht nur dem Sam auf den Hals, sondern selbst dem Magistrat machte Eck durch seine Zudringlichkeit so viel Unruhe, daß die Sache sehr weitläuftig wurde. Sie kann etwa an einem andern Orte erzählt werden. Den Sam forderte er öffentlich zu einer Disputation heraus, [Wider den </w:t>
      </w:r>
      <w:proofErr w:type="spellStart"/>
      <w:r>
        <w:t>Gotzlesterer</w:t>
      </w:r>
      <w:proofErr w:type="spellEnd"/>
      <w:r>
        <w:t xml:space="preserve"> </w:t>
      </w:r>
      <w:proofErr w:type="spellStart"/>
      <w:r>
        <w:t>unnd</w:t>
      </w:r>
      <w:proofErr w:type="spellEnd"/>
      <w:r>
        <w:t xml:space="preserve"> Ketzer </w:t>
      </w:r>
      <w:proofErr w:type="spellStart"/>
      <w:r>
        <w:t>Cunraten</w:t>
      </w:r>
      <w:proofErr w:type="spellEnd"/>
      <w:r>
        <w:t xml:space="preserve"> Sam, genannt </w:t>
      </w:r>
      <w:proofErr w:type="spellStart"/>
      <w:r>
        <w:t>Rotenacker</w:t>
      </w:r>
      <w:proofErr w:type="spellEnd"/>
      <w:r>
        <w:t xml:space="preserve"> – – </w:t>
      </w:r>
      <w:proofErr w:type="spellStart"/>
      <w:r>
        <w:t>anbietung</w:t>
      </w:r>
      <w:proofErr w:type="spellEnd"/>
      <w:r>
        <w:t xml:space="preserve"> einer Disputation, von wegen des hochwürdigen </w:t>
      </w:r>
      <w:proofErr w:type="spellStart"/>
      <w:r>
        <w:t>sacrament</w:t>
      </w:r>
      <w:proofErr w:type="spellEnd"/>
      <w:r>
        <w:t xml:space="preserve"> des </w:t>
      </w:r>
      <w:proofErr w:type="spellStart"/>
      <w:r>
        <w:t>altars</w:t>
      </w:r>
      <w:proofErr w:type="spellEnd"/>
      <w:r>
        <w:t xml:space="preserve">. 4. s. 1 et a. I. </w:t>
      </w:r>
      <w:proofErr w:type="spellStart"/>
      <w:r>
        <w:t>Bgen</w:t>
      </w:r>
      <w:proofErr w:type="spellEnd"/>
      <w:r>
        <w:t xml:space="preserve">. der Brief ist unterschrieben an Barbaratag (den 4. </w:t>
      </w:r>
      <w:proofErr w:type="spellStart"/>
      <w:r>
        <w:t>Dec</w:t>
      </w:r>
      <w:proofErr w:type="spellEnd"/>
      <w:r>
        <w:t xml:space="preserve">.) 1527. Kürzlich gedenkt der Sache Bucer in einem Brief an Zwingli, den Hottinger in Hist. Eccles. N. T. P. VI p. 575. s. anführt, aber unrecht ins Jahr 1531 </w:t>
      </w:r>
      <w:proofErr w:type="spellStart"/>
      <w:r>
        <w:t>sezt</w:t>
      </w:r>
      <w:proofErr w:type="spellEnd"/>
      <w:r>
        <w:t xml:space="preserve">.] und diese Ausforderung nahm Sam sogleich an, da gerade mit dem Anfang des Jahrs 1528. die bekannte </w:t>
      </w:r>
      <w:proofErr w:type="spellStart"/>
      <w:r>
        <w:t>Disputaton</w:t>
      </w:r>
      <w:proofErr w:type="spellEnd"/>
      <w:r>
        <w:t xml:space="preserve"> zu Bern gehalten wurde, und lud ihn in einem an ihn erlassenen Schreiben ein, dahin zu kommen. Sam erschien, aber Eck nicht, sondern schrieb an Sam nach Bern, die Zeit sey zu kurz gewesen, um persönlich zu erscheinen, und fliegen könne er nicht, da er doch drei volle Wochen Zeit dazu hatte, und sonst flog, wenn er einen Sieg zu erringen </w:t>
      </w:r>
      <w:proofErr w:type="spellStart"/>
      <w:r>
        <w:t>hofte</w:t>
      </w:r>
      <w:proofErr w:type="spellEnd"/>
      <w:r>
        <w:t xml:space="preserve"> [Dieß erhellt aus Sams Protestation, die in den Acten dieser Disputation, in der </w:t>
      </w:r>
      <w:proofErr w:type="spellStart"/>
      <w:r>
        <w:t>Quartausg</w:t>
      </w:r>
      <w:proofErr w:type="spellEnd"/>
      <w:r>
        <w:t xml:space="preserve">. S. 169. in der </w:t>
      </w:r>
      <w:proofErr w:type="spellStart"/>
      <w:r>
        <w:t>Quartausg</w:t>
      </w:r>
      <w:proofErr w:type="spellEnd"/>
      <w:r>
        <w:t xml:space="preserve">. S. 191. und in dem Abdruck in der Walch. </w:t>
      </w:r>
      <w:proofErr w:type="spellStart"/>
      <w:r>
        <w:t>Ausg</w:t>
      </w:r>
      <w:proofErr w:type="spellEnd"/>
      <w:r>
        <w:t xml:space="preserve">. Luth. Schriften, Th. XVII. S. 2271.]. Konnte hier Sam sich keine Ehre dadurch erwerben, daß er seine </w:t>
      </w:r>
      <w:proofErr w:type="spellStart"/>
      <w:r>
        <w:t>Uiberlegenheit</w:t>
      </w:r>
      <w:proofErr w:type="spellEnd"/>
      <w:r>
        <w:t xml:space="preserve"> über einen so gewandten Streiter zeigen konnte, so konnte er es auf eine andere fruchtbare Art. Denn er predigte am dritten Sonntag nach </w:t>
      </w:r>
      <w:proofErr w:type="spellStart"/>
      <w:r>
        <w:t>Epiphaniä</w:t>
      </w:r>
      <w:proofErr w:type="spellEnd"/>
      <w:r>
        <w:t xml:space="preserve">, und erklärte das Evangelium auf eine so faßliche und praktische Weise, daß sein Vortrag gewiß gefiel und wirkte. [Die Predigt steht in der Sammlung von Predigten, die damals in Bern gehalten worden, die zu Zürich 1528. 8. herausgekommen. Bogen H </w:t>
      </w:r>
      <w:proofErr w:type="spellStart"/>
      <w:r>
        <w:t>vj</w:t>
      </w:r>
      <w:proofErr w:type="spellEnd"/>
      <w:r>
        <w:t>. h.] Und ist es gewiß, daß er nachher auch in Zürich predigte, [</w:t>
      </w:r>
      <w:proofErr w:type="spellStart"/>
      <w:r>
        <w:t>Lafaters</w:t>
      </w:r>
      <w:proofErr w:type="spellEnd"/>
      <w:r>
        <w:t xml:space="preserve"> </w:t>
      </w:r>
      <w:proofErr w:type="spellStart"/>
      <w:r>
        <w:t>Historia</w:t>
      </w:r>
      <w:proofErr w:type="spellEnd"/>
      <w:r>
        <w:t xml:space="preserve"> des </w:t>
      </w:r>
      <w:proofErr w:type="spellStart"/>
      <w:r>
        <w:t>ursprungs</w:t>
      </w:r>
      <w:proofErr w:type="spellEnd"/>
      <w:r>
        <w:t xml:space="preserve"> des – </w:t>
      </w:r>
      <w:proofErr w:type="spellStart"/>
      <w:r>
        <w:t>Zwyspalts</w:t>
      </w:r>
      <w:proofErr w:type="spellEnd"/>
      <w:r>
        <w:t xml:space="preserve"> zwischen Luthers und Zwinglis, 1563. 8. S. 34.] so ist es ein Beweis, daß er in Bern gern gehört worden sey. Und doch setzte ihn Eck nicht aus, denn noch im Jahr 1530 gelüstete es ihn, eine Lanze mit ihm zu brechen, [- – </w:t>
      </w:r>
      <w:proofErr w:type="spellStart"/>
      <w:r>
        <w:t>Articulos</w:t>
      </w:r>
      <w:proofErr w:type="spellEnd"/>
      <w:r>
        <w:t xml:space="preserve"> 404 – – Jo </w:t>
      </w:r>
      <w:proofErr w:type="spellStart"/>
      <w:r>
        <w:t>Eckius</w:t>
      </w:r>
      <w:proofErr w:type="spellEnd"/>
      <w:r>
        <w:t xml:space="preserve"> </w:t>
      </w:r>
      <w:proofErr w:type="spellStart"/>
      <w:r>
        <w:t>offert</w:t>
      </w:r>
      <w:proofErr w:type="spellEnd"/>
      <w:r>
        <w:t xml:space="preserve">, le </w:t>
      </w:r>
      <w:proofErr w:type="spellStart"/>
      <w:r>
        <w:t>disputaturum</w:t>
      </w:r>
      <w:proofErr w:type="spellEnd"/>
      <w:r>
        <w:t xml:space="preserve"> – – </w:t>
      </w:r>
      <w:proofErr w:type="spellStart"/>
      <w:r>
        <w:t>Ingolst</w:t>
      </w:r>
      <w:proofErr w:type="spellEnd"/>
      <w:r>
        <w:t xml:space="preserve">. 1530. 4. der 239 und 278. Artikel oder Thesis ist gegen Sam namentlich gerichtet.] oder vielmehr er streute dem Publicum Sand in die Augen; denn auch ein weniger scharfsichtiger Mann, als Eck wirklich war, mußte sehen, daß eine feierliche Disputation während des berühmten Reichstags, wo Melanchton anwesend war, den er von der Leipziger Disputation her noch zu gut kannte, einen wenigstens sehr zweideutigen Ausgang für ihn haben könnte. Kurz aus der Sache wurde nichts. Mit allem seinem </w:t>
      </w:r>
      <w:proofErr w:type="spellStart"/>
      <w:r>
        <w:t>Geschrey</w:t>
      </w:r>
      <w:proofErr w:type="spellEnd"/>
      <w:r>
        <w:t xml:space="preserve"> und Geschreibe gegen Sam hatte er nichts ausgerichtet, als daß etwa ein einfältiger Joh. Findling eine eigene </w:t>
      </w:r>
      <w:proofErr w:type="spellStart"/>
      <w:r>
        <w:t>haersin</w:t>
      </w:r>
      <w:proofErr w:type="spellEnd"/>
      <w:r>
        <w:t xml:space="preserve"> </w:t>
      </w:r>
      <w:proofErr w:type="spellStart"/>
      <w:r>
        <w:t>Somianam</w:t>
      </w:r>
      <w:proofErr w:type="spellEnd"/>
      <w:r>
        <w:t xml:space="preserve"> zu erdichten Anlaß nehmen konnte [Lutheri </w:t>
      </w:r>
      <w:proofErr w:type="spellStart"/>
      <w:r>
        <w:t>Antilutherana</w:t>
      </w:r>
      <w:proofErr w:type="spellEnd"/>
      <w:r>
        <w:t xml:space="preserve"> </w:t>
      </w:r>
      <w:proofErr w:type="spellStart"/>
      <w:r>
        <w:t>eopera</w:t>
      </w:r>
      <w:proofErr w:type="spellEnd"/>
      <w:r>
        <w:t xml:space="preserve">, </w:t>
      </w:r>
      <w:proofErr w:type="spellStart"/>
      <w:r>
        <w:t>fratris</w:t>
      </w:r>
      <w:proofErr w:type="spellEnd"/>
      <w:r>
        <w:t xml:space="preserve"> Io. </w:t>
      </w:r>
      <w:proofErr w:type="spellStart"/>
      <w:r>
        <w:t>Apobolimei</w:t>
      </w:r>
      <w:proofErr w:type="spellEnd"/>
      <w:r>
        <w:t xml:space="preserve">, alias </w:t>
      </w:r>
      <w:proofErr w:type="spellStart"/>
      <w:r>
        <w:t>findling</w:t>
      </w:r>
      <w:proofErr w:type="spellEnd"/>
      <w:r>
        <w:t xml:space="preserve">. 1528. Bogen A. 2. b. Unser Exemplar ist </w:t>
      </w:r>
      <w:proofErr w:type="spellStart"/>
      <w:r>
        <w:t>defect</w:t>
      </w:r>
      <w:proofErr w:type="spellEnd"/>
      <w:r>
        <w:t xml:space="preserve">.]. Von Sams Verrichtungen in unserer Kirche, oder vielmehr von den Veränderungen, die durch seine Vorträge und Vorstellungen veranlaßt worden sind, muß in einer besondern Reformationsgeschichte Ulms gehandelt werden; eine summarische Nachricht findet man in des </w:t>
      </w:r>
      <w:proofErr w:type="spellStart"/>
      <w:r>
        <w:t>seel</w:t>
      </w:r>
      <w:proofErr w:type="spellEnd"/>
      <w:r>
        <w:t xml:space="preserve">. Hrn. </w:t>
      </w:r>
      <w:proofErr w:type="spellStart"/>
      <w:r>
        <w:t>Prf</w:t>
      </w:r>
      <w:proofErr w:type="spellEnd"/>
      <w:r>
        <w:t xml:space="preserve">. Haids oben angeführter Schrift S. 171 und 174. ff. Seine Predigten waren, nach den Fragmenten zu urtheilen, die uns seines Bruders Sohn aufbehalten hat, sehr freimüthig, aber auch </w:t>
      </w:r>
      <w:proofErr w:type="spellStart"/>
      <w:r>
        <w:t>local</w:t>
      </w:r>
      <w:proofErr w:type="spellEnd"/>
      <w:r>
        <w:t xml:space="preserve"> praktisch, und diese Fragmente erregen den gerechten Wunsch, die grosse Sammlung derselben zu lesen, die eben derselbe gesammelt ha, und von denen unten noch einmal die Rede seyn wird. Vermuthlich war es Sam, dem der hiesige Magistrat das Bedenken über die Schwabacher Artikel abforderte, welches veranlaßte, daß Ulm dem Bündnisse, das zwischen einigen Evangelischen Ständen geschlossen werden sollte, nicht </w:t>
      </w:r>
      <w:proofErr w:type="spellStart"/>
      <w:r>
        <w:t>beitretten</w:t>
      </w:r>
      <w:proofErr w:type="spellEnd"/>
      <w:r>
        <w:t xml:space="preserve"> konnte. Das mehrere hierüber findet man in Haids oben angeführter Schrift S. 175. f.</w:t>
      </w:r>
    </w:p>
    <w:p w14:paraId="466A603E" w14:textId="77777777" w:rsidR="006F0D15" w:rsidRDefault="006F0D15" w:rsidP="006F0D15">
      <w:pPr>
        <w:pStyle w:val="StandardWeb"/>
      </w:pPr>
      <w:r>
        <w:t xml:space="preserve">Im Jahre 1530 wurde zu Augsburg ein Reichstag gehalten, der durch die </w:t>
      </w:r>
      <w:proofErr w:type="spellStart"/>
      <w:r>
        <w:t>Uibergabe</w:t>
      </w:r>
      <w:proofErr w:type="spellEnd"/>
      <w:r>
        <w:t xml:space="preserve"> des Glaubensbekenntnisses von einigen Fürsten und Städten so merkwürdig geworden ist. Ob Ulm damals dem Kaiser Karl V. ein eigenes </w:t>
      </w:r>
      <w:proofErr w:type="spellStart"/>
      <w:r>
        <w:t>Glaubensbekänntniß</w:t>
      </w:r>
      <w:proofErr w:type="spellEnd"/>
      <w:r>
        <w:t xml:space="preserve"> durch seine Abgesandten, </w:t>
      </w:r>
      <w:proofErr w:type="spellStart"/>
      <w:r>
        <w:t>Bernh</w:t>
      </w:r>
      <w:proofErr w:type="spellEnd"/>
      <w:r>
        <w:t xml:space="preserve">. Besserer und </w:t>
      </w:r>
      <w:proofErr w:type="spellStart"/>
      <w:r>
        <w:t>Hieron</w:t>
      </w:r>
      <w:proofErr w:type="spellEnd"/>
      <w:r>
        <w:t xml:space="preserve">. Gienger, habe überreichen lassen, haben wir in unserer oben gedachten Disputation untersucht, und nach den dort angeführten Zeugen, zu denen noch Adam Weiß [In seinem Tagebuch von diesem Reichstag, das in Georgis </w:t>
      </w:r>
      <w:proofErr w:type="spellStart"/>
      <w:r>
        <w:t>Uffenheimischen</w:t>
      </w:r>
      <w:proofErr w:type="spellEnd"/>
      <w:r>
        <w:t xml:space="preserve"> Nebenstunden B. I. abgedruckt ist. Die hieher gehörige Stelle steht S. 736.] gehört, können wir uns noch nicht überwinden, die </w:t>
      </w:r>
      <w:proofErr w:type="spellStart"/>
      <w:r>
        <w:t>nachricht</w:t>
      </w:r>
      <w:proofErr w:type="spellEnd"/>
      <w:r>
        <w:t xml:space="preserve"> derselben für grundlose Sage zu halten, ob gleich bis </w:t>
      </w:r>
      <w:proofErr w:type="spellStart"/>
      <w:r>
        <w:t>iezt</w:t>
      </w:r>
      <w:proofErr w:type="spellEnd"/>
      <w:r>
        <w:t xml:space="preserve"> sich noch keine bestimmtere Aufklärung gefunden hat. Daß aber Sam gewiß der Verfasser derselben gewesen seyn würde, kann wohl keinem Zweifel unterworfen seyn. Indessen ist ein Bedenken von ihm über die Augsburgische Confession uns zu </w:t>
      </w:r>
      <w:proofErr w:type="spellStart"/>
      <w:r>
        <w:t>Handen</w:t>
      </w:r>
      <w:proofErr w:type="spellEnd"/>
      <w:r>
        <w:t xml:space="preserve"> gekommen, das seinen Einsichten und seiner </w:t>
      </w:r>
      <w:proofErr w:type="spellStart"/>
      <w:r>
        <w:t>Mässigung</w:t>
      </w:r>
      <w:proofErr w:type="spellEnd"/>
      <w:r>
        <w:t xml:space="preserve"> gleich viel </w:t>
      </w:r>
      <w:proofErr w:type="spellStart"/>
      <w:r>
        <w:t>Erhe</w:t>
      </w:r>
      <w:proofErr w:type="spellEnd"/>
      <w:r>
        <w:t xml:space="preserve"> macht. Allein wie hätte er auch das Meisterstück eines Melanchthons bitter tadeln können, von dem Luther selbst aufrichtig und in aller Rücksicht wahr genug sagte, daß er nicht so leise hätte </w:t>
      </w:r>
      <w:proofErr w:type="spellStart"/>
      <w:r>
        <w:t>tretten</w:t>
      </w:r>
      <w:proofErr w:type="spellEnd"/>
      <w:r>
        <w:t xml:space="preserve"> können? Sams Bemerkungen gehen nur über die Artikel von der </w:t>
      </w:r>
      <w:proofErr w:type="spellStart"/>
      <w:r>
        <w:t>Beicht</w:t>
      </w:r>
      <w:proofErr w:type="spellEnd"/>
      <w:r>
        <w:t xml:space="preserve"> und Absolution, vom Abendmahl und der Messe, und haben die Absicht zu zeigen, wie leicht sich der zwischen den Luthern und Zwingli hierüber obwaltende Streit heben lasse, wenn diese Confession zum Grunde des Vergleichs gelegt würde.</w:t>
      </w:r>
    </w:p>
    <w:p w14:paraId="79FB0C74" w14:textId="77777777" w:rsidR="006F0D15" w:rsidRDefault="006F0D15" w:rsidP="006F0D15">
      <w:pPr>
        <w:pStyle w:val="StandardWeb"/>
      </w:pPr>
      <w:r>
        <w:t xml:space="preserve">Im folgenden Jahr fand Sam erst recht Gelegenheit, sich als den für die Verbreitung und Befestigung der reinen Lehre hier thätigen Mann zu zeigen, da der hiesige Magistrat die wirkliche Reformation in Stadt und Land vornahm. Es wäre theils zu weitläuftig, theils aus Mangel an vollständigen Nachrichten nicht wohl möglich, alle Verhandlungen einzeln aufzuzählen, bei denen er zu Rathe gezogen wurde, oder mitwirkte. Nur im Allgemeinen bemerken wir, daß er die überlegtesten Vorschläge that, behutsam, aber standhaft das ausführte, was seiner Thätigkeit auszuführen angewiesen war, und den Zweck nie aus dem Gesichte </w:t>
      </w:r>
      <w:proofErr w:type="spellStart"/>
      <w:r>
        <w:t>verlohr</w:t>
      </w:r>
      <w:proofErr w:type="spellEnd"/>
      <w:r>
        <w:t xml:space="preserve">, der Wahrheit überzeugte Verehrer zu verschaffen. Auch – und dieß mußte hier bemerkt werden, war er es, der eine gründliche Verbesserung des Unterrichts so einleuchtend empfahl, daß sie auch wirklich vorgenommen wurde, und seiner, und des Rectors </w:t>
      </w:r>
      <w:proofErr w:type="spellStart"/>
      <w:r>
        <w:t>Brodhags</w:t>
      </w:r>
      <w:proofErr w:type="spellEnd"/>
      <w:r>
        <w:t xml:space="preserve"> Vorstellung haben wir es zu verdanken, daß auf Errichtung einer öffentlichen Bibliothek von den aus den Klöstern zusammengebrachten Büchern Bedacht genommen wurde. Mit rastlosem Eifer, nie ermattender Wachsamkeit, und sich stets gleicher Sanftmuth stand er der hiesigen Kirche vor, und nützte durch seine öffentliche Religionsvorträge, so wie er durch seinen musterhaften Wandel die Kraft der Wahrheit an seinem Herzen erprobte, und dadurch ein Vorbild an seiner Gemeine wurde. Daher die Achtung seiner Obern gegen ihn, daher das gute Vernehmen mit seinem Collegen, </w:t>
      </w:r>
      <w:proofErr w:type="spellStart"/>
      <w:r>
        <w:t>Frecht</w:t>
      </w:r>
      <w:proofErr w:type="spellEnd"/>
      <w:r>
        <w:t xml:space="preserve">, der wohl gar nicht </w:t>
      </w:r>
      <w:proofErr w:type="spellStart"/>
      <w:r>
        <w:t>Zwinglisch</w:t>
      </w:r>
      <w:proofErr w:type="spellEnd"/>
      <w:r>
        <w:t xml:space="preserve"> dachte, daher die Liebe seiner Gemeine zu ihm, daher die immer enger werdende Freundschaft zwischen ihm und Zwingli und Oekolampad, deren Tod er aber noch in diesem Jahre beweinen mußte. Allein seine vielen Arbeiten mußten auch seine körperlichen Kräfte erschöpfen, und dieß zeigte sich bald. Denn im J. 1532. hatte er schon einmal einen Anfall von Schlag auf der Kanzel, und im folgenden Jahre am </w:t>
      </w:r>
      <w:proofErr w:type="spellStart"/>
      <w:r>
        <w:t>Freytage</w:t>
      </w:r>
      <w:proofErr w:type="spellEnd"/>
      <w:r>
        <w:t xml:space="preserve"> der Veitswoche, da er um acht Uhr früh aus seinem Hause </w:t>
      </w:r>
      <w:proofErr w:type="spellStart"/>
      <w:r>
        <w:t>gieng</w:t>
      </w:r>
      <w:proofErr w:type="spellEnd"/>
      <w:r>
        <w:t xml:space="preserve">, [Es war also wohl boshaft erdichtete Sage, die Thomann in seiner </w:t>
      </w:r>
      <w:proofErr w:type="spellStart"/>
      <w:r>
        <w:t>Weissenhorner</w:t>
      </w:r>
      <w:proofErr w:type="spellEnd"/>
      <w:r>
        <w:t xml:space="preserve"> Chronik anführt, er habe wollen zu einem </w:t>
      </w:r>
      <w:proofErr w:type="spellStart"/>
      <w:r>
        <w:t>Wolleben</w:t>
      </w:r>
      <w:proofErr w:type="spellEnd"/>
      <w:r>
        <w:t xml:space="preserve"> und guten Gesellen gehen.] rührte ihn der Schlag wieder. Er wurde in sein Haus zurückgebracht, und verschied des Nachmittags um 2 Uhr in stiller Gelassenheit. Noch denselben Abend wurde sein Leichnam von seinen Collegen unter einer zahlreichen Leichenbegleitung zu Grabe getragen und auf dem jetzt so genannten fremden oder Spital-Kirchhof begraben, wohin damals alle diejenigen begraben wurden, die Evangelisch waren. Er hatte in einer neunjährigen kinderlosen Ehe mit seiner Frau, Elisabetha, die aus dem </w:t>
      </w:r>
      <w:proofErr w:type="spellStart"/>
      <w:r>
        <w:t>Baierischen</w:t>
      </w:r>
      <w:proofErr w:type="spellEnd"/>
      <w:r>
        <w:t xml:space="preserve"> gebürtig war, und die er als Witte </w:t>
      </w:r>
      <w:proofErr w:type="spellStart"/>
      <w:r>
        <w:t>geheurathet</w:t>
      </w:r>
      <w:proofErr w:type="spellEnd"/>
      <w:r>
        <w:t xml:space="preserve"> hatte, gelebt; diese bekam ein jährliches Gnadengehalt von 20 </w:t>
      </w:r>
      <w:proofErr w:type="spellStart"/>
      <w:r>
        <w:t>fl.</w:t>
      </w:r>
      <w:proofErr w:type="spellEnd"/>
      <w:r>
        <w:t xml:space="preserve"> freie Wohnung, und etwas Holz. Seine Bibliothek kam dafür zur Stadtbibliothek, und vermöge eines schon bei seinen Lebzeiten mit ihm gemachten Vertrags; man hatte ihm 1531. 25 Gulden gegeben, um sich Bücher anschaffen zu können, aber mit dem Beding, daß sie der Stadt bleiben sollten, er möchte nun sterben, oder von hier wegziehen. Wir liefern hier nun noch ein Verzeichniß seiner Schriften, so viel deren uns </w:t>
      </w:r>
      <w:proofErr w:type="spellStart"/>
      <w:r>
        <w:t>bekant</w:t>
      </w:r>
      <w:proofErr w:type="spellEnd"/>
      <w:r>
        <w:t xml:space="preserve"> geworden.</w:t>
      </w:r>
    </w:p>
    <w:p w14:paraId="2F19A77E" w14:textId="77777777" w:rsidR="006F0D15" w:rsidRDefault="006F0D15" w:rsidP="006F0D15">
      <w:pPr>
        <w:pStyle w:val="level1"/>
        <w:numPr>
          <w:ilvl w:val="0"/>
          <w:numId w:val="1"/>
        </w:numPr>
      </w:pPr>
      <w:r>
        <w:t xml:space="preserve">Catechismus, oder </w:t>
      </w:r>
      <w:proofErr w:type="spellStart"/>
      <w:r>
        <w:t>Christenliche</w:t>
      </w:r>
      <w:proofErr w:type="spellEnd"/>
      <w:r>
        <w:t xml:space="preserve"> </w:t>
      </w:r>
      <w:proofErr w:type="spellStart"/>
      <w:r>
        <w:t>underweysung</w:t>
      </w:r>
      <w:proofErr w:type="spellEnd"/>
      <w:r>
        <w:t xml:space="preserve"> der jungen in </w:t>
      </w:r>
      <w:proofErr w:type="spellStart"/>
      <w:r>
        <w:t>fragsweiß</w:t>
      </w:r>
      <w:proofErr w:type="spellEnd"/>
      <w:r>
        <w:t xml:space="preserve"> von dem Glauben, Vater unser und 10. Geboten durch </w:t>
      </w:r>
      <w:proofErr w:type="spellStart"/>
      <w:r>
        <w:t>Conr</w:t>
      </w:r>
      <w:proofErr w:type="spellEnd"/>
      <w:r>
        <w:t xml:space="preserve">. Sam, </w:t>
      </w:r>
      <w:proofErr w:type="spellStart"/>
      <w:r>
        <w:t>Fruprediger</w:t>
      </w:r>
      <w:proofErr w:type="spellEnd"/>
      <w:r>
        <w:t xml:space="preserve"> in der </w:t>
      </w:r>
      <w:proofErr w:type="spellStart"/>
      <w:r>
        <w:t>pfarr</w:t>
      </w:r>
      <w:proofErr w:type="spellEnd"/>
      <w:r>
        <w:t xml:space="preserve"> zu Ulm geprediget. 1528. 8. In </w:t>
      </w:r>
      <w:proofErr w:type="spellStart"/>
      <w:r>
        <w:t>Catal</w:t>
      </w:r>
      <w:proofErr w:type="spellEnd"/>
      <w:r>
        <w:t xml:space="preserve">. </w:t>
      </w:r>
      <w:proofErr w:type="spellStart"/>
      <w:r>
        <w:t>Biblioth</w:t>
      </w:r>
      <w:proofErr w:type="spellEnd"/>
      <w:r>
        <w:t xml:space="preserve">. </w:t>
      </w:r>
      <w:proofErr w:type="spellStart"/>
      <w:r>
        <w:t>Frickianae</w:t>
      </w:r>
      <w:proofErr w:type="spellEnd"/>
      <w:r>
        <w:t xml:space="preserve">, P. II. S. 14. n. 364. wird sie </w:t>
      </w:r>
      <w:proofErr w:type="spellStart"/>
      <w:r>
        <w:t>zumjahr</w:t>
      </w:r>
      <w:proofErr w:type="spellEnd"/>
      <w:r>
        <w:t xml:space="preserve"> 1533. gerechnet, aber wohl unrichtig. s. auch F. D. </w:t>
      </w:r>
      <w:proofErr w:type="spellStart"/>
      <w:r>
        <w:t>Haeberlin</w:t>
      </w:r>
      <w:proofErr w:type="spellEnd"/>
      <w:r>
        <w:t xml:space="preserve"> </w:t>
      </w:r>
      <w:proofErr w:type="spellStart"/>
      <w:r>
        <w:t>ιςοξσνμ</w:t>
      </w:r>
      <w:proofErr w:type="spellEnd"/>
      <w:r>
        <w:t xml:space="preserve"> p. 18. Sehr wünschten wir diese </w:t>
      </w:r>
      <w:proofErr w:type="spellStart"/>
      <w:r>
        <w:t>äusserst</w:t>
      </w:r>
      <w:proofErr w:type="spellEnd"/>
      <w:r>
        <w:t xml:space="preserve"> seltene Schrift zu sehen. Eine (vermuthlich von </w:t>
      </w:r>
      <w:proofErr w:type="spellStart"/>
      <w:r>
        <w:t>Frecht</w:t>
      </w:r>
      <w:proofErr w:type="spellEnd"/>
      <w:r>
        <w:t>) veränderte und vermehrte Ausgabe, Ulm, 1536. 8. ist auf unserer Stadtbibliothek.</w:t>
      </w:r>
    </w:p>
    <w:p w14:paraId="063B4F3D" w14:textId="77777777" w:rsidR="006F0D15" w:rsidRDefault="006F0D15" w:rsidP="006F0D15">
      <w:pPr>
        <w:pStyle w:val="level1"/>
        <w:numPr>
          <w:ilvl w:val="0"/>
          <w:numId w:val="1"/>
        </w:numPr>
      </w:pPr>
      <w:r>
        <w:t>Die zu Bern gehaltene Predigt.</w:t>
      </w:r>
    </w:p>
    <w:p w14:paraId="2C5B8F0F" w14:textId="77777777" w:rsidR="006F0D15" w:rsidRDefault="006F0D15" w:rsidP="006F0D15">
      <w:pPr>
        <w:pStyle w:val="level1"/>
        <w:numPr>
          <w:ilvl w:val="0"/>
          <w:numId w:val="1"/>
        </w:numPr>
      </w:pPr>
      <w:r>
        <w:t xml:space="preserve">Davids </w:t>
      </w:r>
      <w:proofErr w:type="spellStart"/>
      <w:r>
        <w:t>Eebruch</w:t>
      </w:r>
      <w:proofErr w:type="spellEnd"/>
      <w:r>
        <w:t xml:space="preserve">: </w:t>
      </w:r>
      <w:proofErr w:type="spellStart"/>
      <w:r>
        <w:t>Mordt</w:t>
      </w:r>
      <w:proofErr w:type="spellEnd"/>
      <w:r>
        <w:t xml:space="preserve"> Straff und </w:t>
      </w:r>
      <w:proofErr w:type="spellStart"/>
      <w:r>
        <w:t>Buß</w:t>
      </w:r>
      <w:proofErr w:type="spellEnd"/>
      <w:r>
        <w:t>. Ulm 1534. 4. Ist auf der Stadtbibliothek.</w:t>
      </w:r>
    </w:p>
    <w:p w14:paraId="4F8BF941" w14:textId="77777777" w:rsidR="006F0D15" w:rsidRDefault="006F0D15" w:rsidP="006F0D15">
      <w:pPr>
        <w:pStyle w:val="level1"/>
        <w:numPr>
          <w:ilvl w:val="0"/>
          <w:numId w:val="1"/>
        </w:numPr>
      </w:pPr>
      <w:r>
        <w:t xml:space="preserve">Fragmente aus seinen Predigten. In </w:t>
      </w:r>
      <w:proofErr w:type="spellStart"/>
      <w:r>
        <w:t>Sebast</w:t>
      </w:r>
      <w:proofErr w:type="spellEnd"/>
      <w:r>
        <w:t xml:space="preserve">. Fischers Chronik, </w:t>
      </w:r>
      <w:proofErr w:type="spellStart"/>
      <w:r>
        <w:t>Bl</w:t>
      </w:r>
      <w:proofErr w:type="spellEnd"/>
      <w:r>
        <w:t>. 35 ff.</w:t>
      </w:r>
    </w:p>
    <w:p w14:paraId="47E62567" w14:textId="77777777" w:rsidR="006F0D15" w:rsidRDefault="006F0D15" w:rsidP="006F0D15">
      <w:pPr>
        <w:pStyle w:val="level1"/>
        <w:numPr>
          <w:ilvl w:val="0"/>
          <w:numId w:val="1"/>
        </w:numPr>
      </w:pPr>
      <w:r>
        <w:t xml:space="preserve">105. Predigten über den Matthäus. Ihrer gedenkt M. Marx </w:t>
      </w:r>
      <w:proofErr w:type="spellStart"/>
      <w:r>
        <w:t>Wollaib</w:t>
      </w:r>
      <w:proofErr w:type="spellEnd"/>
      <w:r>
        <w:t xml:space="preserve"> in seiner handschriftlich bey uns befindlichen </w:t>
      </w:r>
      <w:proofErr w:type="spellStart"/>
      <w:r>
        <w:t>Vlma</w:t>
      </w:r>
      <w:proofErr w:type="spellEnd"/>
      <w:r>
        <w:t xml:space="preserve"> </w:t>
      </w:r>
      <w:proofErr w:type="spellStart"/>
      <w:r>
        <w:t>litterata</w:t>
      </w:r>
      <w:proofErr w:type="spellEnd"/>
      <w:r>
        <w:t xml:space="preserve">, der sie dem D. </w:t>
      </w:r>
      <w:proofErr w:type="spellStart"/>
      <w:r>
        <w:t>Löschenbrand</w:t>
      </w:r>
      <w:proofErr w:type="spellEnd"/>
      <w:r>
        <w:t xml:space="preserve"> zueignen möchte. Aber wenn man die Nachricht, die er davon giebt, mit Fischers Zeugniß in seiner Chronik vergleicht, so sieht man, sie seyn Sams Arbeit. Dieser sagt: „Ich habe </w:t>
      </w:r>
      <w:proofErr w:type="spellStart"/>
      <w:r>
        <w:t>mer</w:t>
      </w:r>
      <w:proofErr w:type="spellEnd"/>
      <w:r>
        <w:t xml:space="preserve"> denn „hundert seiner predigen abgeschrieben, die ich bey einander </w:t>
      </w:r>
      <w:proofErr w:type="spellStart"/>
      <w:r>
        <w:t>gehept</w:t>
      </w:r>
      <w:proofErr w:type="spellEnd"/>
      <w:r>
        <w:t xml:space="preserve"> hab, wie ich aber bin hinwegzogen wandern, hat es mein </w:t>
      </w:r>
      <w:proofErr w:type="spellStart"/>
      <w:r>
        <w:t>bruder</w:t>
      </w:r>
      <w:proofErr w:type="spellEnd"/>
      <w:r>
        <w:t xml:space="preserve"> </w:t>
      </w:r>
      <w:proofErr w:type="spellStart"/>
      <w:r>
        <w:t>heym</w:t>
      </w:r>
      <w:proofErr w:type="spellEnd"/>
      <w:r>
        <w:t xml:space="preserve"> in sein haus getragen. und send also verloren worden, das ich </w:t>
      </w:r>
      <w:proofErr w:type="spellStart"/>
      <w:r>
        <w:t>nit</w:t>
      </w:r>
      <w:proofErr w:type="spellEnd"/>
      <w:r>
        <w:t xml:space="preserve"> </w:t>
      </w:r>
      <w:proofErr w:type="spellStart"/>
      <w:r>
        <w:t>wayß</w:t>
      </w:r>
      <w:proofErr w:type="spellEnd"/>
      <w:r>
        <w:t xml:space="preserve"> so </w:t>
      </w:r>
      <w:proofErr w:type="spellStart"/>
      <w:r>
        <w:t>sy</w:t>
      </w:r>
      <w:proofErr w:type="spellEnd"/>
      <w:r>
        <w:t xml:space="preserve"> hin kommen sind.“ Wo sie jetzt seyn, ist uns unbekannt. Denn unter dem </w:t>
      </w:r>
      <w:proofErr w:type="spellStart"/>
      <w:r>
        <w:t>Wollaibischen</w:t>
      </w:r>
      <w:proofErr w:type="spellEnd"/>
      <w:r>
        <w:t xml:space="preserve"> Nachlaß, der noch zum Theil bey uns vorhanden ist, findet sich nichts davon. Vielleicht ist er auch Verfasser der Vertheidigungsschrift einiger evangelischen Bürger gegen Peter Huß, die wir unsern Beiträgen S. 120. ff. haben abdrucken lassen.</w:t>
      </w:r>
    </w:p>
    <w:p w14:paraId="6335C4BF" w14:textId="77777777" w:rsidR="006F0D15" w:rsidRDefault="006F0D15" w:rsidP="006F0D15">
      <w:pPr>
        <w:pStyle w:val="StandardWeb"/>
      </w:pPr>
      <w:r>
        <w:t xml:space="preserve">Die Quellen, aus denen wir die Erzählung von Sams Leben schöpften, haben wir zum Theil in den Anmerkungen angegeben. Die wichtigste ist </w:t>
      </w:r>
      <w:proofErr w:type="spellStart"/>
      <w:r>
        <w:t>Sebast</w:t>
      </w:r>
      <w:proofErr w:type="spellEnd"/>
      <w:r>
        <w:t xml:space="preserve"> Fischers, der ein Sohn des Stiefbruders Sams war, geschriebene Chronik, von der das Original auf unserer Stadtbibliothek aufbewahrt wird. Die übrigen in den Anmerkungen angeführten Schriften besitzen wir in unserer kleinen Sammlung bis auf die, bey welchen wir es selbst bemerkten, daß wir sie nicht haben. Diese Anmerkung soll nichts anders als eine Bitte seyn, wenn jemand uns abgehende den Sam betreffende Schriften wüßte, sie uns gefälligst zum Gebrauche mitzutheilen.</w:t>
      </w:r>
    </w:p>
    <w:p w14:paraId="20C9B58C" w14:textId="77777777" w:rsidR="006F0D15" w:rsidRDefault="006F0D15" w:rsidP="006F0D15">
      <w:pPr>
        <w:pStyle w:val="StandardWeb"/>
      </w:pPr>
      <w:proofErr w:type="spellStart"/>
      <w:r>
        <w:t>Oeffentlich</w:t>
      </w:r>
      <w:proofErr w:type="spellEnd"/>
      <w:r>
        <w:t xml:space="preserve"> angeschlagen am </w:t>
      </w:r>
      <w:proofErr w:type="spellStart"/>
      <w:r>
        <w:t>Ulmischen</w:t>
      </w:r>
      <w:proofErr w:type="spellEnd"/>
      <w:r>
        <w:t xml:space="preserve"> Gymnasium, am 4 April. 1795.</w:t>
      </w:r>
    </w:p>
    <w:p w14:paraId="696F71DE" w14:textId="77777777" w:rsidR="0022039F" w:rsidRDefault="0022039F" w:rsidP="0022039F"/>
    <w:p w14:paraId="22876B65" w14:textId="77777777" w:rsidR="00D5498D" w:rsidRPr="00D5498D" w:rsidRDefault="007166CE" w:rsidP="008E63BE">
      <w:pPr>
        <w:pStyle w:val="berschrift1"/>
      </w:pPr>
      <w:r>
        <w:br w:type="page"/>
      </w:r>
      <w:r w:rsidR="00D5498D" w:rsidRPr="00D5498D">
        <w:t>Quellen:</w:t>
      </w:r>
    </w:p>
    <w:p w14:paraId="402FC4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3820A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EDBDAE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368B5C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312EE3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84A443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427082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871BAA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E119E3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4F045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09E9AB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FA179B4" w14:textId="084A1FA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D5135B"/>
    <w:multiLevelType w:val="multilevel"/>
    <w:tmpl w:val="79AAF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0D15"/>
    <w:rsid w:val="00082307"/>
    <w:rsid w:val="000866F2"/>
    <w:rsid w:val="000C66E5"/>
    <w:rsid w:val="001F54C4"/>
    <w:rsid w:val="0022039F"/>
    <w:rsid w:val="00272484"/>
    <w:rsid w:val="00297F83"/>
    <w:rsid w:val="002E6D11"/>
    <w:rsid w:val="00381C0C"/>
    <w:rsid w:val="00537F59"/>
    <w:rsid w:val="006F0D15"/>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91615E"/>
  <w15:chartTrackingRefBased/>
  <w15:docId w15:val="{374364C0-656B-442F-B2AD-12F83DB978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F0D15"/>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6F0D15"/>
    <w:rPr>
      <w:i/>
      <w:iCs/>
    </w:rPr>
  </w:style>
  <w:style w:type="paragraph" w:customStyle="1" w:styleId="level1">
    <w:name w:val="level1"/>
    <w:basedOn w:val="Standard"/>
    <w:rsid w:val="006F0D1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8618125">
      <w:bodyDiv w:val="1"/>
      <w:marLeft w:val="0"/>
      <w:marRight w:val="0"/>
      <w:marTop w:val="0"/>
      <w:marBottom w:val="0"/>
      <w:divBdr>
        <w:top w:val="none" w:sz="0" w:space="0" w:color="auto"/>
        <w:left w:val="none" w:sz="0" w:space="0" w:color="auto"/>
        <w:bottom w:val="none" w:sz="0" w:space="0" w:color="auto"/>
        <w:right w:val="none" w:sz="0" w:space="0" w:color="auto"/>
      </w:divBdr>
      <w:divsChild>
        <w:div w:id="25686571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95239926">
      <w:bodyDiv w:val="1"/>
      <w:marLeft w:val="0"/>
      <w:marRight w:val="0"/>
      <w:marTop w:val="0"/>
      <w:marBottom w:val="0"/>
      <w:divBdr>
        <w:top w:val="none" w:sz="0" w:space="0" w:color="auto"/>
        <w:left w:val="none" w:sz="0" w:space="0" w:color="auto"/>
        <w:bottom w:val="none" w:sz="0" w:space="0" w:color="auto"/>
        <w:right w:val="none" w:sz="0" w:space="0" w:color="auto"/>
      </w:divBdr>
      <w:divsChild>
        <w:div w:id="657273410">
          <w:marLeft w:val="0"/>
          <w:marRight w:val="0"/>
          <w:marTop w:val="0"/>
          <w:marBottom w:val="0"/>
          <w:divBdr>
            <w:top w:val="none" w:sz="0" w:space="0" w:color="auto"/>
            <w:left w:val="none" w:sz="0" w:space="0" w:color="auto"/>
            <w:bottom w:val="none" w:sz="0" w:space="0" w:color="auto"/>
            <w:right w:val="none" w:sz="0" w:space="0" w:color="auto"/>
          </w:divBdr>
          <w:divsChild>
            <w:div w:id="1225871427">
              <w:marLeft w:val="0"/>
              <w:marRight w:val="0"/>
              <w:marTop w:val="0"/>
              <w:marBottom w:val="0"/>
              <w:divBdr>
                <w:top w:val="none" w:sz="0" w:space="0" w:color="auto"/>
                <w:left w:val="none" w:sz="0" w:space="0" w:color="auto"/>
                <w:bottom w:val="none" w:sz="0" w:space="0" w:color="auto"/>
                <w:right w:val="none" w:sz="0" w:space="0" w:color="auto"/>
              </w:divBdr>
              <w:divsChild>
                <w:div w:id="421993671">
                  <w:marLeft w:val="0"/>
                  <w:marRight w:val="0"/>
                  <w:marTop w:val="0"/>
                  <w:marBottom w:val="0"/>
                  <w:divBdr>
                    <w:top w:val="none" w:sz="0" w:space="0" w:color="auto"/>
                    <w:left w:val="none" w:sz="0" w:space="0" w:color="auto"/>
                    <w:bottom w:val="none" w:sz="0" w:space="0" w:color="auto"/>
                    <w:right w:val="none" w:sz="0" w:space="0" w:color="auto"/>
                  </w:divBdr>
                </w:div>
                <w:div w:id="311984018">
                  <w:marLeft w:val="0"/>
                  <w:marRight w:val="0"/>
                  <w:marTop w:val="0"/>
                  <w:marBottom w:val="0"/>
                  <w:divBdr>
                    <w:top w:val="none" w:sz="0" w:space="0" w:color="auto"/>
                    <w:left w:val="none" w:sz="0" w:space="0" w:color="auto"/>
                    <w:bottom w:val="none" w:sz="0" w:space="0" w:color="auto"/>
                    <w:right w:val="none" w:sz="0" w:space="0" w:color="auto"/>
                  </w:divBdr>
                </w:div>
                <w:div w:id="772169583">
                  <w:marLeft w:val="0"/>
                  <w:marRight w:val="0"/>
                  <w:marTop w:val="0"/>
                  <w:marBottom w:val="0"/>
                  <w:divBdr>
                    <w:top w:val="none" w:sz="0" w:space="0" w:color="auto"/>
                    <w:left w:val="none" w:sz="0" w:space="0" w:color="auto"/>
                    <w:bottom w:val="none" w:sz="0" w:space="0" w:color="auto"/>
                    <w:right w:val="none" w:sz="0" w:space="0" w:color="auto"/>
                  </w:divBdr>
                </w:div>
                <w:div w:id="1208032325">
                  <w:marLeft w:val="0"/>
                  <w:marRight w:val="0"/>
                  <w:marTop w:val="0"/>
                  <w:marBottom w:val="0"/>
                  <w:divBdr>
                    <w:top w:val="none" w:sz="0" w:space="0" w:color="auto"/>
                    <w:left w:val="none" w:sz="0" w:space="0" w:color="auto"/>
                    <w:bottom w:val="none" w:sz="0" w:space="0" w:color="auto"/>
                    <w:right w:val="none" w:sz="0" w:space="0" w:color="auto"/>
                  </w:divBdr>
                </w:div>
                <w:div w:id="55739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14</Pages>
  <Words>6018</Words>
  <Characters>37919</Characters>
  <Application>Microsoft Office Word</Application>
  <DocSecurity>0</DocSecurity>
  <Lines>315</Lines>
  <Paragraphs>87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43850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2020-10-31T09:29:00Z</dcterms:created>
  <dcterms:modified xsi:type="dcterms:W3CDTF">2020-11-01T09:08:00Z</dcterms:modified>
  <dc:title>Predigt und Biographie</dc:title>
  <dc:creator>Sam, Conrad</dc:creator>
  <cp:keywords>Predigt, Biographie</cp:keywords>
  <dc:language>de</dc:language>
</cp:coreProperties>
</file>